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"/>
        <w:spacing w:before="11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  <w:r>
        <w:rPr>
          <w:rFonts w:ascii="Times New Roman" w:hAnsi="Times New Roman" w:cs="Times New Roman" w:hint="default"/>
          <w:b w:val="0"/>
          <w:sz w:val="2"/>
        </w:rPr>
        <mc:AlternateContent>
          <mc:Choice Requires="wpg">
            <w:drawing>
              <wp:inline distT="0" distB="0" distL="114300" distR="114300">
                <wp:extent cx="6226810" cy="9525"/>
                <wp:effectExtent l="0" t="0" r="0" b="0"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226810" cy="9525"/>
                          <a:chOff x="0" y="0"/>
                          <a:chExt cx="9806" cy="15"/>
                        </a:xfrm>
                      </wpg:grpSpPr>
                      <wps:wsp xmlns:wps="http://schemas.microsoft.com/office/word/2010/wordprocessingShape">
                        <wps:cNvPr id="20" name="直接连接符 20"/>
                        <wps:cNvSpPr/>
                        <wps:spPr>
                          <a:xfrm>
                            <a:off x="0" y="7"/>
                            <a:ext cx="9806" cy="0"/>
                          </a:xfrm>
                          <a:prstGeom prst="line">
                            <a:avLst/>
                          </a:prstGeom>
                          <a:ln w="9144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25" style="width:490.3pt;height:0.75pt" coordsize="9806,15">
                <o:lock v:ext="edit" aspectratio="f"/>
                <v:line id="_x0000_s1026" o:spid="_x0000_s1026" style="position:absolute" from="0,140" to="196120,140" coordsize="21600,21600" stroked="t" strokecolor="black">
                  <v:stroke joinstyle="round"/>
                  <o:lock v:ext="edit" aspectratio="f"/>
                </v:line>
                <w10:anchorlock/>
              </v:group>
            </w:pict>
          </mc:Fallback>
        </mc:AlternateContent>
      </w:r>
    </w:p>
    <w:p>
      <w:pPr>
        <w:spacing w:before="0"/>
        <w:ind w:left="1378" w:right="1916" w:firstLine="0"/>
        <w:jc w:val="center"/>
        <w:rPr>
          <w:rFonts w:ascii="Times New Roman" w:hAnsi="Times New Roman" w:cs="Times New Roman" w:hint="default"/>
          <w:b/>
          <w:sz w:val="32"/>
        </w:rPr>
      </w:pPr>
      <w:r>
        <w:rPr>
          <w:rFonts w:ascii="Times New Roman" w:hAnsi="Times New Roman" w:cs="Times New Roman" w:hint="default"/>
          <w:b/>
          <w:sz w:val="32"/>
        </w:rPr>
        <w:t>2020-2021 年福建省厦门市初三上质检物理测试试卷</w:t>
      </w:r>
      <w:r>
        <w:rPr>
          <w:rFonts w:ascii="Times New Roman" w:hAnsi="Times New Roman" w:cs="Times New Roman" w:hint="default"/>
          <w:b/>
          <w:w w:val="98"/>
          <w:sz w:val="32"/>
        </w:rPr>
        <w:t xml:space="preserve"> </w:t>
      </w:r>
    </w:p>
    <w:p>
      <w:pPr>
        <w:spacing w:before="163"/>
        <w:ind w:left="1378" w:right="1856" w:firstLine="0"/>
        <w:jc w:val="center"/>
        <w:rPr>
          <w:rFonts w:ascii="Times New Roman" w:hAnsi="Times New Roman" w:cs="Times New Roman" w:hint="default"/>
          <w:b/>
          <w:sz w:val="44"/>
        </w:rPr>
      </w:pPr>
      <w:r>
        <w:rPr>
          <w:rFonts w:ascii="Times New Roman" w:hAnsi="Times New Roman" w:cs="Times New Roman" w:hint="default"/>
          <w:b/>
          <w:spacing w:val="73"/>
          <w:sz w:val="44"/>
        </w:rPr>
        <w:t>物 理</w:t>
      </w:r>
      <w:r>
        <w:rPr>
          <w:rFonts w:ascii="Times New Roman" w:hAnsi="Times New Roman" w:cs="Times New Roman" w:hint="default"/>
          <w:b/>
          <w:spacing w:val="73"/>
          <w:w w:val="99"/>
          <w:sz w:val="44"/>
        </w:rPr>
        <w:t xml:space="preserve"> </w:t>
      </w:r>
    </w:p>
    <w:p>
      <w:pPr>
        <w:numPr>
          <w:ilvl w:val="0"/>
          <w:numId w:val="1"/>
        </w:numPr>
        <w:spacing w:before="161" w:line="290" w:lineRule="auto"/>
        <w:ind w:left="140" w:right="2463" w:firstLine="0"/>
        <w:jc w:val="left"/>
        <w:rPr>
          <w:rFonts w:ascii="Times New Roman" w:hAnsi="Times New Roman" w:cs="Times New Roman" w:hint="default"/>
          <w:b/>
          <w:sz w:val="21"/>
        </w:rPr>
      </w:pPr>
      <w:r>
        <w:rPr>
          <w:rFonts w:ascii="Times New Roman" w:hAnsi="Times New Roman" w:cs="Times New Roman" w:hint="default"/>
          <w:b/>
          <w:sz w:val="21"/>
        </w:rPr>
        <w:t>选择题（</w:t>
      </w:r>
      <w:r>
        <w:rPr>
          <w:rFonts w:ascii="Times New Roman" w:hAnsi="Times New Roman" w:cs="Times New Roman" w:hint="default"/>
          <w:b/>
          <w:spacing w:val="-14"/>
          <w:sz w:val="21"/>
        </w:rPr>
        <w:t xml:space="preserve">本大题 </w:t>
      </w:r>
      <w:r>
        <w:rPr>
          <w:rFonts w:ascii="Times New Roman" w:hAnsi="Times New Roman" w:cs="Times New Roman" w:hint="default"/>
          <w:b/>
          <w:sz w:val="21"/>
        </w:rPr>
        <w:t>16</w:t>
      </w:r>
      <w:r>
        <w:rPr>
          <w:rFonts w:ascii="Times New Roman" w:hAnsi="Times New Roman" w:cs="Times New Roman" w:hint="default"/>
          <w:b/>
          <w:spacing w:val="-15"/>
          <w:sz w:val="21"/>
        </w:rPr>
        <w:t xml:space="preserve"> 小题，每小题 </w:t>
      </w:r>
      <w:r>
        <w:rPr>
          <w:rFonts w:ascii="Times New Roman" w:hAnsi="Times New Roman" w:cs="Times New Roman" w:hint="default"/>
          <w:b/>
          <w:sz w:val="21"/>
        </w:rPr>
        <w:t>2</w:t>
      </w:r>
      <w:r>
        <w:rPr>
          <w:rFonts w:ascii="Times New Roman" w:hAnsi="Times New Roman" w:cs="Times New Roman" w:hint="default"/>
          <w:b/>
          <w:spacing w:val="-22"/>
          <w:sz w:val="21"/>
        </w:rPr>
        <w:t xml:space="preserve"> 分，共 </w:t>
      </w:r>
      <w:r>
        <w:rPr>
          <w:rFonts w:ascii="Times New Roman" w:hAnsi="Times New Roman" w:cs="Times New Roman" w:hint="default"/>
          <w:b/>
          <w:sz w:val="21"/>
        </w:rPr>
        <w:t>32</w:t>
      </w:r>
      <w:r>
        <w:rPr>
          <w:rFonts w:ascii="Times New Roman" w:hAnsi="Times New Roman" w:cs="Times New Roman" w:hint="default"/>
          <w:b/>
          <w:spacing w:val="-8"/>
          <w:sz w:val="21"/>
        </w:rPr>
        <w:t xml:space="preserve"> 分，每小题只有一个选项符合题意</w:t>
      </w:r>
      <w:r>
        <w:rPr>
          <w:rFonts w:ascii="Times New Roman" w:hAnsi="Times New Roman" w:cs="Times New Roman" w:hint="default"/>
          <w:b/>
          <w:sz w:val="21"/>
        </w:rPr>
        <w:t>）</w:t>
      </w:r>
    </w:p>
    <w:p>
      <w:pPr>
        <w:numPr>
          <w:ilvl w:val="0"/>
          <w:numId w:val="0"/>
        </w:numPr>
        <w:spacing w:before="161" w:line="290" w:lineRule="auto"/>
        <w:ind w:left="140" w:right="2463" w:leftChars="0" w:rightChars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1.</w:t>
      </w:r>
      <w:r>
        <w:rPr>
          <w:rFonts w:ascii="Times New Roman" w:hAnsi="Times New Roman" w:cs="Times New Roman" w:hint="default"/>
          <w:spacing w:val="-3"/>
          <w:sz w:val="21"/>
        </w:rPr>
        <w:t xml:space="preserve"> 改良蒸汽机，并且其名字被作为功率单位的科学家是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left" w:pos="353"/>
          <w:tab w:val="left" w:pos="2300"/>
          <w:tab w:val="left" w:pos="4460"/>
          <w:tab w:val="left" w:pos="6621"/>
        </w:tabs>
        <w:spacing w:before="2" w:after="0" w:line="240" w:lineRule="auto"/>
        <w:ind w:left="352" w:right="0" w:hanging="213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安培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B．</w:t>
      </w:r>
      <w:r>
        <w:rPr>
          <w:rFonts w:ascii="Times New Roman" w:hAnsi="Times New Roman" w:cs="Times New Roman" w:hint="default"/>
          <w:spacing w:val="-3"/>
          <w:sz w:val="21"/>
        </w:rPr>
        <w:t>欧</w:t>
      </w:r>
      <w:r>
        <w:rPr>
          <w:rFonts w:ascii="Times New Roman" w:hAnsi="Times New Roman" w:cs="Times New Roman" w:hint="default"/>
          <w:sz w:val="21"/>
        </w:rPr>
        <w:t>姆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C．</w:t>
      </w:r>
      <w:r>
        <w:rPr>
          <w:rFonts w:ascii="Times New Roman" w:hAnsi="Times New Roman" w:cs="Times New Roman" w:hint="default"/>
          <w:spacing w:val="-3"/>
          <w:sz w:val="21"/>
        </w:rPr>
        <w:t>瓦特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D．</w:t>
      </w:r>
      <w:r>
        <w:rPr>
          <w:rFonts w:ascii="Times New Roman" w:hAnsi="Times New Roman" w:cs="Times New Roman" w:hint="default"/>
          <w:spacing w:val="-3"/>
          <w:sz w:val="21"/>
        </w:rPr>
        <w:t>焦耳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353"/>
        </w:tabs>
        <w:spacing w:before="58" w:after="0" w:line="290" w:lineRule="auto"/>
        <w:ind w:left="140" w:right="2388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 xml:space="preserve">“二十四节气”是中华民族智慧的结晶，对下列节气谚语中的物态变化分析正确的是 </w:t>
      </w:r>
      <w:r>
        <w:rPr>
          <w:rFonts w:ascii="Times New Roman" w:hAnsi="Times New Roman" w:cs="Times New Roman" w:hint="default"/>
          <w:sz w:val="21"/>
        </w:rPr>
        <w:t>A.</w:t>
      </w:r>
      <w:r>
        <w:rPr>
          <w:rFonts w:ascii="Times New Roman" w:hAnsi="Times New Roman" w:cs="Times New Roman" w:hint="default"/>
          <w:spacing w:val="-3"/>
          <w:sz w:val="21"/>
        </w:rPr>
        <w:t xml:space="preserve"> “惊蛰云不停，寒到五月中”，云的形成是升华现象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left" w:pos="353"/>
        </w:tabs>
        <w:spacing w:before="4" w:after="0" w:line="290" w:lineRule="auto"/>
        <w:ind w:left="140" w:right="5332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 xml:space="preserve">“伏天三场雨，薄地长好麻”，雨的形成是汽化现象 </w:t>
      </w:r>
      <w:r>
        <w:rPr>
          <w:rFonts w:ascii="Times New Roman" w:hAnsi="Times New Roman" w:cs="Times New Roman" w:hint="default"/>
          <w:sz w:val="21"/>
        </w:rPr>
        <w:t>C.</w:t>
      </w:r>
      <w:r>
        <w:rPr>
          <w:rFonts w:ascii="Times New Roman" w:hAnsi="Times New Roman" w:cs="Times New Roman" w:hint="default"/>
          <w:spacing w:val="-3"/>
          <w:sz w:val="21"/>
        </w:rPr>
        <w:t xml:space="preserve"> “小寒冻土，大寒冻河”，河水结冰是熔化现象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2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D.</w:t>
      </w:r>
      <w:r>
        <w:rPr>
          <w:rFonts w:ascii="Times New Roman" w:hAnsi="Times New Roman" w:cs="Times New Roman" w:hint="default"/>
          <w:spacing w:val="-3"/>
          <w:sz w:val="21"/>
        </w:rPr>
        <w:t xml:space="preserve"> “霜降有霜，米谷满仓”，霜的形成是凝华现象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7" w:after="0" w:line="240" w:lineRule="auto"/>
        <w:ind w:left="457" w:right="0" w:hanging="318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18"/>
          <w:sz w:val="21"/>
        </w:rPr>
        <w:t xml:space="preserve">如图 </w:t>
      </w:r>
      <w:r>
        <w:rPr>
          <w:rFonts w:ascii="Times New Roman" w:hAnsi="Times New Roman" w:cs="Times New Roman" w:hint="default"/>
          <w:sz w:val="21"/>
        </w:rPr>
        <w:t>1</w:t>
      </w:r>
      <w:r>
        <w:rPr>
          <w:rFonts w:ascii="Times New Roman" w:hAnsi="Times New Roman" w:cs="Times New Roman" w:hint="default"/>
          <w:spacing w:val="-9"/>
          <w:sz w:val="21"/>
        </w:rPr>
        <w:t xml:space="preserve"> 是某圆形插线排，以下插线排使用方法正确的是 </w:t>
      </w:r>
    </w:p>
    <w:p>
      <w:pPr>
        <w:pStyle w:val="ListParagraph"/>
        <w:numPr>
          <w:ilvl w:val="1"/>
          <w:numId w:val="3"/>
        </w:numPr>
        <w:tabs>
          <w:tab w:val="left" w:pos="410"/>
        </w:tabs>
        <w:spacing w:before="58" w:after="0" w:line="240" w:lineRule="auto"/>
        <w:ind w:left="409" w:right="0" w:hanging="27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插线排长时间不用要断开按钮开关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1"/>
          <w:numId w:val="3"/>
        </w:numPr>
        <w:tabs>
          <w:tab w:val="left" w:pos="410"/>
        </w:tabs>
        <w:spacing w:before="60" w:after="0" w:line="240" w:lineRule="auto"/>
        <w:ind w:left="409" w:right="0" w:hanging="27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手机充电器使用后一直留在插座上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1"/>
          <w:numId w:val="3"/>
        </w:numPr>
        <w:tabs>
          <w:tab w:val="left" w:pos="410"/>
        </w:tabs>
        <w:spacing w:before="57" w:after="0" w:line="240" w:lineRule="auto"/>
        <w:ind w:left="409" w:right="0" w:hanging="27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可在插线排上同时使用多个大功率用电器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1"/>
          <w:numId w:val="3"/>
        </w:numPr>
        <w:tabs>
          <w:tab w:val="left" w:pos="410"/>
        </w:tabs>
        <w:spacing w:before="57" w:after="0" w:line="240" w:lineRule="auto"/>
        <w:ind w:left="409" w:right="0" w:hanging="27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可用湿布擦拭插线排上的灰尘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135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  <w:r>
        <w:rPr>
          <w:rFonts w:ascii="Times New Roman" w:hAnsi="Times New Roman" w:cs="Times New Roman" w:hint="default"/>
          <w:spacing w:val="-2"/>
          <w:w w:val="100"/>
          <w:sz w:val="21"/>
        </w:rPr>
        <w:t xml:space="preserve"> </w:t>
      </w:r>
      <w:r>
        <w:rPr>
          <w:rFonts w:ascii="Times New Roman" w:hAnsi="Times New Roman" w:cs="Times New Roman" w:hint="default"/>
          <w:spacing w:val="-2"/>
          <w:w w:val="100"/>
          <w:position w:val="2"/>
          <w:sz w:val="21"/>
        </w:rPr>
        <w:drawing>
          <wp:inline distT="0" distB="0" distL="0" distR="0">
            <wp:extent cx="1078230" cy="876300"/>
            <wp:effectExtent l="0" t="0" r="127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783275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w w:val="100"/>
          <w:sz w:val="21"/>
        </w:rPr>
        <w:t xml:space="preserve">   </w:t>
      </w:r>
      <w:r>
        <w:rPr>
          <w:rFonts w:ascii="Times New Roman" w:hAnsi="Times New Roman" w:cs="Times New Roman" w:hint="default"/>
          <w:spacing w:val="-3"/>
          <w:w w:val="100"/>
          <w:sz w:val="21"/>
        </w:rPr>
        <w:t xml:space="preserve">  </w:t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61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      </w:t>
      </w:r>
      <w:r>
        <w:rPr>
          <w:rFonts w:ascii="Times New Roman" w:hAnsi="Times New Roman" w:cs="Times New Roman" w:hint="default"/>
          <w:b/>
          <w:sz w:val="18"/>
        </w:rPr>
        <w:t>图 1</w:t>
      </w:r>
      <w:r>
        <w:rPr>
          <w:rFonts w:ascii="Times New Roman" w:hAnsi="Times New Roman" w:cs="Times New Roman" w:hint="default"/>
          <w:w w:val="100"/>
          <w:sz w:val="21"/>
        </w:rPr>
        <w:t xml:space="preserve">   </w:t>
      </w:r>
    </w:p>
    <w:p>
      <w:pPr>
        <w:pStyle w:val="BodyText"/>
        <w:spacing w:before="7"/>
        <w:rPr>
          <w:rFonts w:ascii="Times New Roman" w:hAnsi="Times New Roman" w:cs="Times New Roman" w:hint="default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0" w:after="0" w:line="240" w:lineRule="auto"/>
        <w:ind w:left="457" w:right="0" w:hanging="318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物理学中常用数学方法来表示某些量的关系。下列图象中能用阴影面积表示某物理量的是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tabs>
          <w:tab w:val="left" w:pos="9665"/>
        </w:tabs>
        <w:spacing w:before="122" w:line="235" w:lineRule="auto"/>
        <w:ind w:left="245" w:right="744" w:hanging="106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5483860</wp:posOffset>
            </wp:positionH>
            <wp:positionV relativeFrom="paragraph">
              <wp:posOffset>59690</wp:posOffset>
            </wp:positionV>
            <wp:extent cx="1175385" cy="892810"/>
            <wp:effectExtent l="0" t="0" r="5715" b="889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919390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399" cy="892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position w:val="3"/>
        </w:rPr>
        <w:drawing>
          <wp:inline distT="0" distB="0" distL="0" distR="0">
            <wp:extent cx="1097915" cy="869950"/>
            <wp:effectExtent l="0" t="0" r="6985" b="635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016198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956" cy="87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 w:hint="default"/>
          <w:sz w:val="20"/>
        </w:rPr>
        <w:t xml:space="preserve">   </w:t>
      </w:r>
      <w:r>
        <w:rPr>
          <w:rFonts w:ascii="Times New Roman" w:eastAsia="Times New Roman" w:hAnsi="Times New Roman" w:cs="Times New Roman" w:hint="default"/>
          <w:spacing w:val="-9"/>
          <w:sz w:val="20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   </w:t>
      </w:r>
      <w:r>
        <w:rPr>
          <w:rFonts w:ascii="Times New Roman" w:hAnsi="Times New Roman" w:cs="Times New Roman" w:hint="default"/>
          <w:spacing w:val="3"/>
          <w:sz w:val="21"/>
        </w:rPr>
        <w:t xml:space="preserve"> </w:t>
      </w:r>
      <w:r>
        <w:rPr>
          <w:rFonts w:ascii="Times New Roman" w:hAnsi="Times New Roman" w:cs="Times New Roman" w:hint="default"/>
          <w:spacing w:val="3"/>
          <w:position w:val="3"/>
          <w:sz w:val="21"/>
        </w:rPr>
        <w:drawing>
          <wp:inline distT="0" distB="0" distL="0" distR="0">
            <wp:extent cx="1190625" cy="894715"/>
            <wp:effectExtent l="0" t="0" r="3175" b="6985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299165" name="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203" cy="894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 w:hint="default"/>
          <w:spacing w:val="3"/>
          <w:sz w:val="21"/>
        </w:rPr>
        <w:t xml:space="preserve"> </w:t>
      </w:r>
      <w:r>
        <w:rPr>
          <w:rFonts w:ascii="Times New Roman" w:eastAsia="Times New Roman" w:hAnsi="Times New Roman" w:cs="Times New Roman" w:hint="default"/>
          <w:spacing w:val="-19"/>
          <w:sz w:val="21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   </w:t>
      </w:r>
      <w:r>
        <w:rPr>
          <w:rFonts w:ascii="Times New Roman" w:hAnsi="Times New Roman" w:cs="Times New Roman" w:hint="default"/>
          <w:spacing w:val="4"/>
          <w:sz w:val="21"/>
        </w:rPr>
        <w:t xml:space="preserve"> </w:t>
      </w:r>
      <w:r>
        <w:rPr>
          <w:rFonts w:ascii="Times New Roman" w:hAnsi="Times New Roman" w:cs="Times New Roman" w:hint="default"/>
          <w:spacing w:val="4"/>
          <w:position w:val="3"/>
          <w:sz w:val="21"/>
        </w:rPr>
        <w:drawing>
          <wp:inline distT="0" distB="0" distL="0" distR="0">
            <wp:extent cx="1225550" cy="870585"/>
            <wp:effectExtent l="0" t="0" r="6350" b="5715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84171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074" cy="87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 w:hint="default"/>
          <w:spacing w:val="20"/>
          <w:sz w:val="21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    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w w:val="100"/>
          <w:sz w:val="21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A</w:t>
      </w:r>
      <w:r>
        <w:rPr>
          <w:rFonts w:ascii="Times New Roman" w:hAnsi="Times New Roman" w:cs="Times New Roman" w:hint="default"/>
          <w:spacing w:val="-3"/>
          <w:w w:val="100"/>
          <w:sz w:val="21"/>
        </w:rPr>
        <w:t xml:space="preserve">、                   B、                     </w:t>
      </w:r>
      <w:r>
        <w:rPr>
          <w:rFonts w:ascii="Times New Roman" w:hAnsi="Times New Roman" w:cs="Times New Roman" w:hint="default"/>
          <w:w w:val="100"/>
          <w:sz w:val="21"/>
        </w:rPr>
        <w:t>C</w:t>
      </w:r>
      <w:r>
        <w:rPr>
          <w:rFonts w:ascii="Times New Roman" w:hAnsi="Times New Roman" w:cs="Times New Roman" w:hint="default"/>
          <w:spacing w:val="-3"/>
          <w:w w:val="100"/>
          <w:sz w:val="21"/>
        </w:rPr>
        <w:t xml:space="preserve">、                       </w:t>
      </w:r>
      <w:r>
        <w:rPr>
          <w:rFonts w:ascii="Times New Roman" w:hAnsi="Times New Roman" w:cs="Times New Roman" w:hint="default"/>
          <w:w w:val="100"/>
          <w:sz w:val="21"/>
        </w:rPr>
        <w:t>D</w:t>
      </w:r>
      <w:r>
        <w:rPr>
          <w:rFonts w:ascii="Times New Roman" w:hAnsi="Times New Roman" w:cs="Times New Roman" w:hint="default"/>
          <w:spacing w:val="-3"/>
          <w:w w:val="100"/>
          <w:sz w:val="21"/>
        </w:rPr>
        <w:t>、</w:t>
      </w:r>
      <w:r>
        <w:rPr>
          <w:rFonts w:ascii="Times New Roman" w:hAnsi="Times New Roman" w:cs="Times New Roman" w:hint="default"/>
          <w:w w:val="100"/>
          <w:sz w:val="21"/>
        </w:rPr>
        <w:t xml:space="preserve">  </w:t>
      </w: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3" w:after="0" w:line="290" w:lineRule="auto"/>
        <w:ind w:left="140" w:right="102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嫦娥五号圆满完成我国首次地外天体采样返回任务，如图。下列关于嫦娥五号工作运行过程能量转化的说法错误的是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1" w:line="1162" w:lineRule="exact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1296670" cy="694690"/>
            <wp:effectExtent l="0" t="0" r="11430" b="381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013426" name="image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695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0" w:line="292" w:lineRule="auto"/>
        <w:ind w:left="140" w:right="5541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 xml:space="preserve">A．探测器着陆后展开光伏发电板，太阳能转化为电能B．探测器在月球表面“挖土”时，电能转化为机械能C．返回器“打水漂”式降落过程，机械能转化为电能D．返回器返回过程外表“烧焦”，机械能转化为内能 </w:t>
      </w: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7" w:after="0" w:line="292" w:lineRule="auto"/>
        <w:ind w:left="140" w:right="386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以下是小鹭做家务时观察到的一些烹饪现象及其解释，其中正确的是</w:t>
      </w:r>
      <w:r>
        <w:rPr>
          <w:rFonts w:ascii="Times New Roman" w:hAnsi="Times New Roman" w:cs="Times New Roman" w:hint="default"/>
          <w:sz w:val="21"/>
        </w:rPr>
        <w:t>A</w:t>
      </w:r>
      <w:r>
        <w:rPr>
          <w:rFonts w:ascii="Times New Roman" w:hAnsi="Times New Roman" w:cs="Times New Roman" w:hint="default"/>
          <w:spacing w:val="-3"/>
          <w:sz w:val="21"/>
        </w:rPr>
        <w:t>．锅一般用铁制作，因为铁的比热容较大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458"/>
        </w:tabs>
        <w:spacing w:before="0" w:after="0" w:line="268" w:lineRule="exact"/>
        <w:ind w:left="457" w:right="0" w:hanging="318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炒菜时，通过做功的方式增加菜的内能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458"/>
        </w:tabs>
        <w:spacing w:before="58" w:after="0" w:line="290" w:lineRule="auto"/>
        <w:ind w:left="140" w:right="5963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蒸鱼时，掀开锅盖看到大量的白气是汽化现象</w:t>
      </w:r>
      <w:r>
        <w:rPr>
          <w:rFonts w:ascii="Times New Roman" w:hAnsi="Times New Roman" w:cs="Times New Roman" w:hint="default"/>
          <w:sz w:val="21"/>
        </w:rPr>
        <w:t>D．</w:t>
      </w:r>
      <w:r>
        <w:rPr>
          <w:rFonts w:ascii="Times New Roman" w:hAnsi="Times New Roman" w:cs="Times New Roman" w:hint="default"/>
          <w:spacing w:val="-3"/>
          <w:sz w:val="21"/>
        </w:rPr>
        <w:t>炖罐时，通过热传递的方式使汤水的内能增加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7" w:after="0" w:line="290" w:lineRule="auto"/>
        <w:ind w:left="140" w:right="2809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梳过头发的塑料梳子可“粘”起碎纸屑，下列现象中“粘”的原因与其相同的是</w:t>
      </w:r>
      <w:r>
        <w:rPr>
          <w:rFonts w:ascii="Times New Roman" w:hAnsi="Times New Roman" w:cs="Times New Roman" w:hint="default"/>
          <w:sz w:val="21"/>
        </w:rPr>
        <w:t>A</w:t>
      </w:r>
      <w:r>
        <w:rPr>
          <w:rFonts w:ascii="Times New Roman" w:hAnsi="Times New Roman" w:cs="Times New Roman" w:hint="default"/>
          <w:spacing w:val="-3"/>
          <w:sz w:val="21"/>
        </w:rPr>
        <w:t xml:space="preserve">．电风扇叶片容易“粘”灰尘 </w:t>
      </w:r>
    </w:p>
    <w:p>
      <w:pPr>
        <w:spacing w:before="4" w:line="290" w:lineRule="auto"/>
        <w:ind w:left="140" w:right="7221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B</w:t>
      </w:r>
      <w:r>
        <w:rPr>
          <w:rFonts w:ascii="Times New Roman" w:hAnsi="Times New Roman" w:cs="Times New Roman" w:hint="default"/>
          <w:spacing w:val="-3"/>
          <w:sz w:val="21"/>
        </w:rPr>
        <w:t>．黑板擦“粘”在磁性黑板上   C．塑料吸盘“粘”在光滑的瓷砖上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spacing w:before="0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 xml:space="preserve">D．两个铅块削平挤压后“粘”在一起 </w:t>
      </w:r>
    </w:p>
    <w:p>
      <w:pPr>
        <w:pStyle w:val="ListParagraph"/>
        <w:numPr>
          <w:ilvl w:val="0"/>
          <w:numId w:val="3"/>
        </w:numPr>
        <w:tabs>
          <w:tab w:val="left" w:pos="458"/>
          <w:tab w:val="left" w:pos="2300"/>
          <w:tab w:val="left" w:pos="4460"/>
          <w:tab w:val="left" w:pos="6621"/>
        </w:tabs>
        <w:spacing w:before="110" w:after="0" w:line="333" w:lineRule="auto"/>
        <w:ind w:left="140" w:right="1968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影片</w:t>
      </w:r>
      <w:r>
        <w:rPr>
          <w:rFonts w:ascii="Times New Roman" w:hAnsi="Times New Roman" w:cs="Times New Roman" w:hint="default"/>
          <w:spacing w:val="-3"/>
          <w:sz w:val="21"/>
        </w:rPr>
        <w:t>“</w:t>
      </w:r>
      <w:r>
        <w:rPr>
          <w:rFonts w:ascii="Times New Roman" w:hAnsi="Times New Roman" w:cs="Times New Roman" w:hint="default"/>
          <w:sz w:val="21"/>
        </w:rPr>
        <w:t>流</w:t>
      </w:r>
      <w:r>
        <w:rPr>
          <w:rFonts w:ascii="Times New Roman" w:hAnsi="Times New Roman" w:cs="Times New Roman" w:hint="default"/>
          <w:spacing w:val="-3"/>
          <w:sz w:val="21"/>
        </w:rPr>
        <w:t>浪</w:t>
      </w:r>
      <w:r>
        <w:rPr>
          <w:rFonts w:ascii="Times New Roman" w:hAnsi="Times New Roman" w:cs="Times New Roman" w:hint="default"/>
          <w:sz w:val="21"/>
        </w:rPr>
        <w:t>地</w:t>
      </w:r>
      <w:r>
        <w:rPr>
          <w:rFonts w:ascii="Times New Roman" w:hAnsi="Times New Roman" w:cs="Times New Roman" w:hint="default"/>
          <w:spacing w:val="-3"/>
          <w:sz w:val="21"/>
        </w:rPr>
        <w:t>球</w:t>
      </w:r>
      <w:r>
        <w:rPr>
          <w:rFonts w:ascii="Times New Roman" w:hAnsi="Times New Roman" w:cs="Times New Roman" w:hint="default"/>
          <w:sz w:val="21"/>
        </w:rPr>
        <w:t>”</w:t>
      </w:r>
      <w:r>
        <w:rPr>
          <w:rFonts w:ascii="Times New Roman" w:hAnsi="Times New Roman" w:cs="Times New Roman" w:hint="default"/>
          <w:spacing w:val="-3"/>
          <w:sz w:val="21"/>
        </w:rPr>
        <w:t>开</w:t>
      </w:r>
      <w:r>
        <w:rPr>
          <w:rFonts w:ascii="Times New Roman" w:hAnsi="Times New Roman" w:cs="Times New Roman" w:hint="default"/>
          <w:sz w:val="21"/>
        </w:rPr>
        <w:t>启</w:t>
      </w:r>
      <w:r>
        <w:rPr>
          <w:rFonts w:ascii="Times New Roman" w:hAnsi="Times New Roman" w:cs="Times New Roman" w:hint="default"/>
          <w:spacing w:val="-3"/>
          <w:sz w:val="21"/>
        </w:rPr>
        <w:t>了</w:t>
      </w:r>
      <w:r>
        <w:rPr>
          <w:rFonts w:ascii="Times New Roman" w:hAnsi="Times New Roman" w:cs="Times New Roman" w:hint="default"/>
          <w:sz w:val="21"/>
        </w:rPr>
        <w:t>中国</w:t>
      </w:r>
      <w:r>
        <w:rPr>
          <w:rFonts w:ascii="Times New Roman" w:hAnsi="Times New Roman" w:cs="Times New Roman" w:hint="default"/>
          <w:spacing w:val="-3"/>
          <w:sz w:val="21"/>
        </w:rPr>
        <w:t>科</w:t>
      </w:r>
      <w:r>
        <w:rPr>
          <w:rFonts w:ascii="Times New Roman" w:hAnsi="Times New Roman" w:cs="Times New Roman" w:hint="default"/>
          <w:sz w:val="21"/>
        </w:rPr>
        <w:t>幻</w:t>
      </w:r>
      <w:r>
        <w:rPr>
          <w:rFonts w:ascii="Times New Roman" w:hAnsi="Times New Roman" w:cs="Times New Roman" w:hint="default"/>
          <w:spacing w:val="-3"/>
          <w:sz w:val="21"/>
        </w:rPr>
        <w:t>元</w:t>
      </w:r>
      <w:r>
        <w:rPr>
          <w:rFonts w:ascii="Times New Roman" w:hAnsi="Times New Roman" w:cs="Times New Roman" w:hint="default"/>
          <w:sz w:val="21"/>
        </w:rPr>
        <w:t>年</w:t>
      </w:r>
      <w:r>
        <w:rPr>
          <w:rFonts w:ascii="Times New Roman" w:hAnsi="Times New Roman" w:cs="Times New Roman" w:hint="default"/>
          <w:spacing w:val="-3"/>
          <w:sz w:val="21"/>
        </w:rPr>
        <w:t>，</w:t>
      </w:r>
      <w:r>
        <w:rPr>
          <w:rFonts w:ascii="Times New Roman" w:hAnsi="Times New Roman" w:cs="Times New Roman" w:hint="default"/>
          <w:sz w:val="21"/>
        </w:rPr>
        <w:t>其</w:t>
      </w:r>
      <w:r>
        <w:rPr>
          <w:rFonts w:ascii="Times New Roman" w:hAnsi="Times New Roman" w:cs="Times New Roman" w:hint="default"/>
          <w:spacing w:val="-3"/>
          <w:sz w:val="21"/>
        </w:rPr>
        <w:t>中</w:t>
      </w:r>
      <w:r>
        <w:rPr>
          <w:rFonts w:ascii="Times New Roman" w:hAnsi="Times New Roman" w:cs="Times New Roman" w:hint="default"/>
          <w:sz w:val="21"/>
        </w:rPr>
        <w:t>“</w:t>
      </w:r>
      <w:r>
        <w:rPr>
          <w:rFonts w:ascii="Times New Roman" w:hAnsi="Times New Roman" w:cs="Times New Roman" w:hint="default"/>
          <w:spacing w:val="-3"/>
          <w:sz w:val="21"/>
        </w:rPr>
        <w:t>点</w:t>
      </w:r>
      <w:r>
        <w:rPr>
          <w:rFonts w:ascii="Times New Roman" w:hAnsi="Times New Roman" w:cs="Times New Roman" w:hint="default"/>
          <w:sz w:val="21"/>
        </w:rPr>
        <w:t>燃木</w:t>
      </w:r>
      <w:r>
        <w:rPr>
          <w:rFonts w:ascii="Times New Roman" w:hAnsi="Times New Roman" w:cs="Times New Roman" w:hint="default"/>
          <w:spacing w:val="-3"/>
          <w:sz w:val="21"/>
        </w:rPr>
        <w:t>星</w:t>
      </w:r>
      <w:r>
        <w:rPr>
          <w:rFonts w:ascii="Times New Roman" w:hAnsi="Times New Roman" w:cs="Times New Roman" w:hint="default"/>
          <w:sz w:val="21"/>
        </w:rPr>
        <w:t>”</w:t>
      </w:r>
      <w:r>
        <w:rPr>
          <w:rFonts w:ascii="Times New Roman" w:hAnsi="Times New Roman" w:cs="Times New Roman" w:hint="default"/>
          <w:spacing w:val="-3"/>
          <w:sz w:val="21"/>
        </w:rPr>
        <w:t>将</w:t>
      </w:r>
      <w:r>
        <w:rPr>
          <w:rFonts w:ascii="Times New Roman" w:hAnsi="Times New Roman" w:cs="Times New Roman" w:hint="default"/>
          <w:sz w:val="21"/>
        </w:rPr>
        <w:t>地</w:t>
      </w:r>
      <w:r>
        <w:rPr>
          <w:rFonts w:ascii="Times New Roman" w:hAnsi="Times New Roman" w:cs="Times New Roman" w:hint="default"/>
          <w:spacing w:val="-3"/>
          <w:sz w:val="21"/>
        </w:rPr>
        <w:t>球</w:t>
      </w:r>
      <w:r>
        <w:rPr>
          <w:rFonts w:ascii="Times New Roman" w:hAnsi="Times New Roman" w:cs="Times New Roman" w:hint="default"/>
          <w:sz w:val="21"/>
        </w:rPr>
        <w:t>推</w:t>
      </w:r>
      <w:r>
        <w:rPr>
          <w:rFonts w:ascii="Times New Roman" w:hAnsi="Times New Roman" w:cs="Times New Roman" w:hint="default"/>
          <w:spacing w:val="-3"/>
          <w:sz w:val="21"/>
        </w:rPr>
        <w:t>开</w:t>
      </w:r>
      <w:r>
        <w:rPr>
          <w:rFonts w:ascii="Times New Roman" w:hAnsi="Times New Roman" w:cs="Times New Roman" w:hint="default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相</w:t>
      </w:r>
      <w:r>
        <w:rPr>
          <w:rFonts w:ascii="Times New Roman" w:hAnsi="Times New Roman" w:cs="Times New Roman" w:hint="default"/>
          <w:sz w:val="21"/>
        </w:rPr>
        <w:t>当于</w:t>
      </w:r>
      <w:r>
        <w:rPr>
          <w:rFonts w:ascii="Times New Roman" w:hAnsi="Times New Roman" w:cs="Times New Roman" w:hint="default"/>
          <w:spacing w:val="-3"/>
          <w:sz w:val="21"/>
        </w:rPr>
        <w:t>内</w:t>
      </w:r>
      <w:r>
        <w:rPr>
          <w:rFonts w:ascii="Times New Roman" w:hAnsi="Times New Roman" w:cs="Times New Roman" w:hint="default"/>
          <w:sz w:val="21"/>
        </w:rPr>
        <w:t>燃</w:t>
      </w:r>
      <w:r>
        <w:rPr>
          <w:rFonts w:ascii="Times New Roman" w:hAnsi="Times New Roman" w:cs="Times New Roman" w:hint="default"/>
          <w:spacing w:val="-3"/>
          <w:sz w:val="21"/>
        </w:rPr>
        <w:t>机的</w:t>
      </w:r>
      <w:r>
        <w:rPr>
          <w:rFonts w:ascii="Times New Roman" w:hAnsi="Times New Roman" w:cs="Times New Roman" w:hint="default"/>
          <w:sz w:val="21"/>
        </w:rPr>
        <w:t>A．吸气</w:t>
      </w:r>
      <w:r>
        <w:rPr>
          <w:rFonts w:ascii="Times New Roman" w:hAnsi="Times New Roman" w:cs="Times New Roman" w:hint="default"/>
          <w:spacing w:val="-3"/>
          <w:sz w:val="21"/>
        </w:rPr>
        <w:t>冲程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B．</w:t>
      </w:r>
      <w:r>
        <w:rPr>
          <w:rFonts w:ascii="Times New Roman" w:hAnsi="Times New Roman" w:cs="Times New Roman" w:hint="default"/>
          <w:spacing w:val="-3"/>
          <w:sz w:val="21"/>
        </w:rPr>
        <w:t>压</w:t>
      </w:r>
      <w:r>
        <w:rPr>
          <w:rFonts w:ascii="Times New Roman" w:hAnsi="Times New Roman" w:cs="Times New Roman" w:hint="default"/>
          <w:sz w:val="21"/>
        </w:rPr>
        <w:t>缩</w:t>
      </w:r>
      <w:r>
        <w:rPr>
          <w:rFonts w:ascii="Times New Roman" w:hAnsi="Times New Roman" w:cs="Times New Roman" w:hint="default"/>
          <w:spacing w:val="-3"/>
          <w:sz w:val="21"/>
        </w:rPr>
        <w:t>冲</w:t>
      </w:r>
      <w:r>
        <w:rPr>
          <w:rFonts w:ascii="Times New Roman" w:hAnsi="Times New Roman" w:cs="Times New Roman" w:hint="default"/>
          <w:sz w:val="21"/>
        </w:rPr>
        <w:t>程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C．</w:t>
      </w:r>
      <w:r>
        <w:rPr>
          <w:rFonts w:ascii="Times New Roman" w:hAnsi="Times New Roman" w:cs="Times New Roman" w:hint="default"/>
          <w:spacing w:val="-3"/>
          <w:sz w:val="21"/>
        </w:rPr>
        <w:t>做</w:t>
      </w:r>
      <w:r>
        <w:rPr>
          <w:rFonts w:ascii="Times New Roman" w:hAnsi="Times New Roman" w:cs="Times New Roman" w:hint="default"/>
          <w:sz w:val="21"/>
        </w:rPr>
        <w:t>功</w:t>
      </w:r>
      <w:r>
        <w:rPr>
          <w:rFonts w:ascii="Times New Roman" w:hAnsi="Times New Roman" w:cs="Times New Roman" w:hint="default"/>
          <w:spacing w:val="-3"/>
          <w:sz w:val="21"/>
        </w:rPr>
        <w:t>冲程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D．</w:t>
      </w:r>
      <w:r>
        <w:rPr>
          <w:rFonts w:ascii="Times New Roman" w:hAnsi="Times New Roman" w:cs="Times New Roman" w:hint="default"/>
          <w:spacing w:val="-3"/>
          <w:sz w:val="21"/>
        </w:rPr>
        <w:t>排</w:t>
      </w:r>
      <w:r>
        <w:rPr>
          <w:rFonts w:ascii="Times New Roman" w:hAnsi="Times New Roman" w:cs="Times New Roman" w:hint="default"/>
          <w:sz w:val="21"/>
        </w:rPr>
        <w:t>气</w:t>
      </w:r>
      <w:r>
        <w:rPr>
          <w:rFonts w:ascii="Times New Roman" w:hAnsi="Times New Roman" w:cs="Times New Roman" w:hint="default"/>
          <w:spacing w:val="-3"/>
          <w:sz w:val="21"/>
        </w:rPr>
        <w:t>冲程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7" w:after="0" w:line="290" w:lineRule="auto"/>
        <w:ind w:left="140" w:right="1023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4"/>
          <w:sz w:val="21"/>
        </w:rPr>
        <w:t xml:space="preserve">如图所示是一种定时课间音乐播放装置的原理图，通常情况下，开关 </w:t>
      </w:r>
      <w:r>
        <w:rPr>
          <w:rFonts w:ascii="Times New Roman" w:hAnsi="Times New Roman" w:cs="Times New Roman" w:hint="default"/>
          <w:sz w:val="21"/>
        </w:rPr>
        <w:t>S</w:t>
      </w:r>
      <w:r>
        <w:rPr>
          <w:rFonts w:ascii="Times New Roman" w:hAnsi="Times New Roman" w:cs="Times New Roman" w:hint="default"/>
          <w:spacing w:val="-7"/>
          <w:sz w:val="21"/>
        </w:rPr>
        <w:t xml:space="preserve"> 处于闭合状态。课间休息时自</w:t>
      </w:r>
      <w:r>
        <w:rPr>
          <w:rFonts w:ascii="Times New Roman" w:hAnsi="Times New Roman" w:cs="Times New Roman" w:hint="default"/>
          <w:spacing w:val="-5"/>
          <w:sz w:val="21"/>
        </w:rPr>
        <w:t>动播放器播放音乐。此时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2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inline distT="0" distB="0" distL="0" distR="0">
            <wp:extent cx="1325880" cy="802640"/>
            <wp:effectExtent l="0" t="0" r="7620" b="1016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042718" name="image7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514" cy="80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tabs>
          <w:tab w:val="left" w:pos="2300"/>
          <w:tab w:val="left" w:pos="4460"/>
        </w:tabs>
        <w:spacing w:before="2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A．</w:t>
      </w:r>
      <w:r>
        <w:rPr>
          <w:rFonts w:ascii="Times New Roman" w:hAnsi="Times New Roman" w:cs="Times New Roman" w:hint="default"/>
          <w:spacing w:val="-3"/>
          <w:sz w:val="21"/>
        </w:rPr>
        <w:t>定</w:t>
      </w:r>
      <w:r>
        <w:rPr>
          <w:rFonts w:ascii="Times New Roman" w:hAnsi="Times New Roman" w:cs="Times New Roman" w:hint="default"/>
          <w:sz w:val="21"/>
        </w:rPr>
        <w:t>时</w:t>
      </w:r>
      <w:r>
        <w:rPr>
          <w:rFonts w:ascii="Times New Roman" w:hAnsi="Times New Roman" w:cs="Times New Roman" w:hint="default"/>
          <w:spacing w:val="-3"/>
          <w:sz w:val="21"/>
        </w:rPr>
        <w:t>开</w:t>
      </w:r>
      <w:r>
        <w:rPr>
          <w:rFonts w:ascii="Times New Roman" w:hAnsi="Times New Roman" w:cs="Times New Roman" w:hint="default"/>
          <w:sz w:val="21"/>
        </w:rPr>
        <w:t>关</w:t>
      </w:r>
      <w:r>
        <w:rPr>
          <w:rFonts w:ascii="Times New Roman" w:hAnsi="Times New Roman" w:cs="Times New Roman" w:hint="default"/>
          <w:spacing w:val="-3"/>
          <w:sz w:val="21"/>
        </w:rPr>
        <w:t>断开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B．</w:t>
      </w:r>
      <w:r>
        <w:rPr>
          <w:rFonts w:ascii="Times New Roman" w:hAnsi="Times New Roman" w:cs="Times New Roman" w:hint="default"/>
          <w:spacing w:val="-3"/>
          <w:sz w:val="21"/>
        </w:rPr>
        <w:t>指</w:t>
      </w:r>
      <w:r>
        <w:rPr>
          <w:rFonts w:ascii="Times New Roman" w:hAnsi="Times New Roman" w:cs="Times New Roman" w:hint="default"/>
          <w:sz w:val="21"/>
        </w:rPr>
        <w:t>示</w:t>
      </w:r>
      <w:r>
        <w:rPr>
          <w:rFonts w:ascii="Times New Roman" w:hAnsi="Times New Roman" w:cs="Times New Roman" w:hint="default"/>
          <w:spacing w:val="-3"/>
          <w:sz w:val="21"/>
        </w:rPr>
        <w:t>灯</w:t>
      </w:r>
      <w:r>
        <w:rPr>
          <w:rFonts w:ascii="Times New Roman" w:hAnsi="Times New Roman" w:cs="Times New Roman" w:hint="default"/>
          <w:sz w:val="21"/>
        </w:rPr>
        <w:t>熄</w:t>
      </w:r>
      <w:r>
        <w:rPr>
          <w:rFonts w:ascii="Times New Roman" w:hAnsi="Times New Roman" w:cs="Times New Roman" w:hint="default"/>
          <w:spacing w:val="-3"/>
          <w:sz w:val="21"/>
        </w:rPr>
        <w:t>灭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tabs>
          <w:tab w:val="left" w:pos="4460"/>
        </w:tabs>
        <w:spacing w:before="57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C．</w:t>
      </w:r>
      <w:r>
        <w:rPr>
          <w:rFonts w:ascii="Times New Roman" w:hAnsi="Times New Roman" w:cs="Times New Roman" w:hint="default"/>
          <w:spacing w:val="-3"/>
          <w:sz w:val="21"/>
        </w:rPr>
        <w:t>指</w:t>
      </w:r>
      <w:r>
        <w:rPr>
          <w:rFonts w:ascii="Times New Roman" w:hAnsi="Times New Roman" w:cs="Times New Roman" w:hint="default"/>
          <w:sz w:val="21"/>
        </w:rPr>
        <w:t>示</w:t>
      </w:r>
      <w:r>
        <w:rPr>
          <w:rFonts w:ascii="Times New Roman" w:hAnsi="Times New Roman" w:cs="Times New Roman" w:hint="default"/>
          <w:spacing w:val="-3"/>
          <w:sz w:val="21"/>
        </w:rPr>
        <w:t>灯</w:t>
      </w:r>
      <w:r>
        <w:rPr>
          <w:rFonts w:ascii="Times New Roman" w:hAnsi="Times New Roman" w:cs="Times New Roman" w:hint="default"/>
          <w:sz w:val="21"/>
        </w:rPr>
        <w:t>两</w:t>
      </w:r>
      <w:r>
        <w:rPr>
          <w:rFonts w:ascii="Times New Roman" w:hAnsi="Times New Roman" w:cs="Times New Roman" w:hint="default"/>
          <w:spacing w:val="-3"/>
          <w:sz w:val="21"/>
        </w:rPr>
        <w:t>端</w:t>
      </w:r>
      <w:r>
        <w:rPr>
          <w:rFonts w:ascii="Times New Roman" w:hAnsi="Times New Roman" w:cs="Times New Roman" w:hint="default"/>
          <w:sz w:val="21"/>
        </w:rPr>
        <w:t>电</w:t>
      </w:r>
      <w:r>
        <w:rPr>
          <w:rFonts w:ascii="Times New Roman" w:hAnsi="Times New Roman" w:cs="Times New Roman" w:hint="default"/>
          <w:spacing w:val="-3"/>
          <w:sz w:val="21"/>
        </w:rPr>
        <w:t>压</w:t>
      </w:r>
      <w:r>
        <w:rPr>
          <w:rFonts w:ascii="Times New Roman" w:hAnsi="Times New Roman" w:cs="Times New Roman" w:hint="default"/>
          <w:sz w:val="21"/>
        </w:rPr>
        <w:t>不</w:t>
      </w:r>
      <w:r>
        <w:rPr>
          <w:rFonts w:ascii="Times New Roman" w:hAnsi="Times New Roman" w:cs="Times New Roman" w:hint="default"/>
          <w:spacing w:val="-3"/>
          <w:sz w:val="21"/>
        </w:rPr>
        <w:t>变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D．</w:t>
      </w:r>
      <w:r>
        <w:rPr>
          <w:rFonts w:ascii="Times New Roman" w:hAnsi="Times New Roman" w:cs="Times New Roman" w:hint="default"/>
          <w:spacing w:val="-3"/>
          <w:sz w:val="21"/>
        </w:rPr>
        <w:t>电</w:t>
      </w:r>
      <w:r>
        <w:rPr>
          <w:rFonts w:ascii="Times New Roman" w:hAnsi="Times New Roman" w:cs="Times New Roman" w:hint="default"/>
          <w:sz w:val="21"/>
        </w:rPr>
        <w:t>路</w:t>
      </w:r>
      <w:r>
        <w:rPr>
          <w:rFonts w:ascii="Times New Roman" w:hAnsi="Times New Roman" w:cs="Times New Roman" w:hint="default"/>
          <w:spacing w:val="-3"/>
          <w:sz w:val="21"/>
        </w:rPr>
        <w:t>电</w:t>
      </w:r>
      <w:r>
        <w:rPr>
          <w:rFonts w:ascii="Times New Roman" w:hAnsi="Times New Roman" w:cs="Times New Roman" w:hint="default"/>
          <w:sz w:val="21"/>
        </w:rPr>
        <w:t>流</w:t>
      </w:r>
      <w:r>
        <w:rPr>
          <w:rFonts w:ascii="Times New Roman" w:hAnsi="Times New Roman" w:cs="Times New Roman" w:hint="default"/>
          <w:spacing w:val="-3"/>
          <w:sz w:val="21"/>
        </w:rPr>
        <w:t>增大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564"/>
        </w:tabs>
        <w:spacing w:before="71" w:after="0" w:line="240" w:lineRule="auto"/>
        <w:ind w:left="563" w:right="0" w:hanging="424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7"/>
          <w:sz w:val="21"/>
        </w:rPr>
        <w:t xml:space="preserve">如图所示, </w:t>
      </w:r>
      <w:r>
        <w:rPr>
          <w:rFonts w:ascii="Times New Roman" w:eastAsia="Times New Roman" w:hAnsi="Times New Roman" w:cs="Times New Roman" w:hint="default"/>
          <w:i/>
          <w:spacing w:val="-12"/>
          <w:sz w:val="24"/>
        </w:rPr>
        <w:t>R</w:t>
      </w:r>
      <w:r>
        <w:rPr>
          <w:rFonts w:ascii="Times New Roman" w:eastAsia="Times New Roman" w:hAnsi="Times New Roman" w:cs="Times New Roman" w:hint="default"/>
          <w:spacing w:val="-12"/>
          <w:position w:val="-5"/>
          <w:sz w:val="14"/>
        </w:rPr>
        <w:t>1</w:t>
      </w:r>
      <w:r>
        <w:rPr>
          <w:rFonts w:ascii="Times New Roman" w:eastAsia="Times New Roman" w:hAnsi="Times New Roman" w:cs="Times New Roman" w:hint="default"/>
          <w:spacing w:val="-10"/>
          <w:position w:val="-5"/>
          <w:sz w:val="14"/>
        </w:rPr>
        <w:t xml:space="preserve"> </w:t>
      </w:r>
      <w:r>
        <w:rPr>
          <w:rFonts w:ascii="Times New Roman" w:hAnsi="Times New Roman" w:cs="Times New Roman" w:hint="default"/>
          <w:spacing w:val="-12"/>
          <w:sz w:val="21"/>
        </w:rPr>
        <w:t xml:space="preserve">为定值电阻， </w:t>
      </w:r>
      <w:r>
        <w:rPr>
          <w:rFonts w:ascii="Times New Roman" w:eastAsia="Times New Roman" w:hAnsi="Times New Roman" w:cs="Times New Roman" w:hint="default"/>
          <w:i/>
          <w:spacing w:val="-5"/>
          <w:position w:val="1"/>
          <w:sz w:val="24"/>
        </w:rPr>
        <w:t>R</w:t>
      </w:r>
      <w:r>
        <w:rPr>
          <w:rFonts w:ascii="Times New Roman" w:eastAsia="Times New Roman" w:hAnsi="Times New Roman" w:cs="Times New Roman" w:hint="default"/>
          <w:spacing w:val="-5"/>
          <w:position w:val="-5"/>
          <w:sz w:val="14"/>
        </w:rPr>
        <w:t>2</w:t>
      </w:r>
      <w:r>
        <w:rPr>
          <w:rFonts w:ascii="Times New Roman" w:eastAsia="Times New Roman" w:hAnsi="Times New Roman" w:cs="Times New Roman" w:hint="default"/>
          <w:spacing w:val="17"/>
          <w:position w:val="-5"/>
          <w:sz w:val="14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</w:rPr>
        <w:t>为滑动变阻器，电源电压保持不变。闭合开关</w:t>
      </w:r>
      <w:r>
        <w:rPr>
          <w:rFonts w:ascii="Times New Roman" w:hAnsi="Times New Roman" w:cs="Times New Roman" w:hint="default"/>
          <w:sz w:val="21"/>
        </w:rPr>
        <w:t>S，</w:t>
      </w:r>
      <w:r>
        <w:rPr>
          <w:rFonts w:ascii="Times New Roman" w:hAnsi="Times New Roman" w:cs="Times New Roman" w:hint="default"/>
          <w:spacing w:val="4"/>
          <w:sz w:val="21"/>
        </w:rPr>
        <w:t>滑动变阻器滑片</w:t>
      </w:r>
      <w:r>
        <w:rPr>
          <w:rFonts w:ascii="Times New Roman" w:hAnsi="Times New Roman" w:cs="Times New Roman" w:hint="default"/>
          <w:sz w:val="21"/>
        </w:rPr>
        <w:t>P</w:t>
      </w:r>
    </w:p>
    <w:p>
      <w:pPr>
        <w:spacing w:before="94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298450</wp:posOffset>
            </wp:positionV>
            <wp:extent cx="1146175" cy="814070"/>
            <wp:effectExtent l="0" t="0" r="9525" b="1143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521038" name="image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461" cy="814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</w:rPr>
        <w:t xml:space="preserve">从中点向右移动过程中，下列说法正确的是 </w:t>
      </w: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5"/>
        <w:rPr>
          <w:rFonts w:ascii="Times New Roman" w:hAnsi="Times New Roman" w:cs="Times New Roman" w:hint="default"/>
          <w:b w:val="0"/>
          <w:sz w:val="20"/>
        </w:rPr>
      </w:pPr>
      <w:r>
        <w:rPr>
          <w:rFonts w:ascii="Times New Roman" w:hAnsi="Times New Roman" w:cs="Times New Roman" w:hint="default"/>
          <w:b w:val="0"/>
          <w:sz w:val="20"/>
        </w:rPr>
        <w:drawing>
          <wp:inline>
            <wp:extent cx="254000" cy="254000"/>
            <wp:docPr id="1000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459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/>
        <w:ind w:left="1983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19" w:line="336" w:lineRule="auto"/>
        <w:ind w:left="140" w:right="6712" w:firstLine="0"/>
        <w:jc w:val="both"/>
        <w:rPr>
          <w:rFonts w:ascii="Times New Roman" w:hAnsi="Times New Roman" w:cs="Times New Roman" w:hint="default"/>
          <w:b w:val="0"/>
          <w:sz w:val="3"/>
        </w:rPr>
      </w:pPr>
      <w:r>
        <w:rPr>
          <w:rFonts w:ascii="Times New Roman" w:hAnsi="Times New Roman" w:cs="Times New Roman" w:hint="default"/>
          <w:sz w:val="21"/>
        </w:rPr>
        <w:t xml:space="preserve">A．电压表示数变大，电流表 </w:t>
      </w:r>
      <w:r>
        <w:rPr>
          <w:rFonts w:ascii="Times New Roman" w:eastAsia="Times New Roman" w:hAnsi="Times New Roman" w:cs="Times New Roman" w:hint="default"/>
          <w:i/>
          <w:position w:val="1"/>
          <w:sz w:val="24"/>
        </w:rPr>
        <w:t>A</w:t>
      </w:r>
      <w:r>
        <w:rPr>
          <w:rFonts w:ascii="Times New Roman" w:eastAsia="Times New Roman" w:hAnsi="Times New Roman" w:cs="Times New Roman" w:hint="default"/>
          <w:position w:val="-5"/>
          <w:sz w:val="14"/>
        </w:rPr>
        <w:t xml:space="preserve">1 </w:t>
      </w:r>
      <w:r>
        <w:rPr>
          <w:rFonts w:ascii="Times New Roman" w:hAnsi="Times New Roman" w:cs="Times New Roman" w:hint="default"/>
          <w:sz w:val="21"/>
        </w:rPr>
        <w:t xml:space="preserve">示数变小B．电压表示数变大，电流表 </w:t>
      </w:r>
      <w:r>
        <w:rPr>
          <w:rFonts w:ascii="Times New Roman" w:eastAsia="Times New Roman" w:hAnsi="Times New Roman" w:cs="Times New Roman" w:hint="default"/>
          <w:i/>
          <w:position w:val="1"/>
          <w:sz w:val="24"/>
        </w:rPr>
        <w:t>A</w:t>
      </w:r>
      <w:r>
        <w:rPr>
          <w:rFonts w:ascii="Times New Roman" w:eastAsia="Times New Roman" w:hAnsi="Times New Roman" w:cs="Times New Roman" w:hint="default"/>
          <w:position w:val="-5"/>
          <w:sz w:val="14"/>
        </w:rPr>
        <w:t xml:space="preserve">2 </w:t>
      </w:r>
      <w:r>
        <w:rPr>
          <w:rFonts w:ascii="Times New Roman" w:hAnsi="Times New Roman" w:cs="Times New Roman" w:hint="default"/>
          <w:sz w:val="21"/>
        </w:rPr>
        <w:t xml:space="preserve">示数变大C．电压表示数不变，电流表 </w:t>
      </w:r>
      <w:r>
        <w:rPr>
          <w:rFonts w:ascii="Times New Roman" w:eastAsia="Times New Roman" w:hAnsi="Times New Roman" w:cs="Times New Roman" w:hint="default"/>
          <w:i/>
          <w:sz w:val="24"/>
        </w:rPr>
        <w:t>A</w:t>
      </w:r>
      <w:r>
        <w:rPr>
          <w:rFonts w:ascii="Times New Roman" w:eastAsia="Times New Roman" w:hAnsi="Times New Roman" w:cs="Times New Roman" w:hint="default"/>
          <w:position w:val="-5"/>
          <w:sz w:val="14"/>
        </w:rPr>
        <w:t xml:space="preserve">1 </w:t>
      </w:r>
      <w:r>
        <w:rPr>
          <w:rFonts w:ascii="Times New Roman" w:hAnsi="Times New Roman" w:cs="Times New Roman" w:hint="default"/>
          <w:sz w:val="21"/>
        </w:rPr>
        <w:t xml:space="preserve">示数变大 </w:t>
      </w: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spacing w:before="21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 xml:space="preserve">D．电压表示数不变，电流表 </w:t>
      </w:r>
      <w:r>
        <w:rPr>
          <w:rFonts w:ascii="Times New Roman" w:eastAsia="Times New Roman" w:hAnsi="Times New Roman" w:cs="Times New Roman" w:hint="default"/>
          <w:i/>
          <w:sz w:val="24"/>
        </w:rPr>
        <w:t>A</w:t>
      </w:r>
      <w:r>
        <w:rPr>
          <w:rFonts w:ascii="Times New Roman" w:eastAsia="Times New Roman" w:hAnsi="Times New Roman" w:cs="Times New Roman" w:hint="default"/>
          <w:position w:val="-5"/>
          <w:sz w:val="14"/>
        </w:rPr>
        <w:t xml:space="preserve">2 </w:t>
      </w:r>
      <w:r>
        <w:rPr>
          <w:rFonts w:ascii="Times New Roman" w:hAnsi="Times New Roman" w:cs="Times New Roman" w:hint="default"/>
          <w:sz w:val="21"/>
        </w:rPr>
        <w:t xml:space="preserve">示数变小 </w:t>
      </w:r>
    </w:p>
    <w:p>
      <w:pPr>
        <w:pStyle w:val="ListParagraph"/>
        <w:numPr>
          <w:ilvl w:val="0"/>
          <w:numId w:val="3"/>
        </w:numPr>
        <w:tabs>
          <w:tab w:val="left" w:pos="564"/>
        </w:tabs>
        <w:spacing w:before="60" w:after="0" w:line="290" w:lineRule="auto"/>
        <w:ind w:left="140" w:right="915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451485</wp:posOffset>
            </wp:positionV>
            <wp:extent cx="709930" cy="814070"/>
            <wp:effectExtent l="0" t="0" r="1270" b="1143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562245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625" cy="813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pacing w:val="-3"/>
          <w:sz w:val="21"/>
        </w:rPr>
        <w:t xml:space="preserve">如图所示，水果电池由水果和化学活泼性不同的锌、铜两种金属片组成，其中更活泼的锌片失去电子成为电池的负极，而铜片成为正极。接通电路时电子定向移动的方向是 </w:t>
      </w: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6"/>
        <w:rPr>
          <w:rFonts w:ascii="Times New Roman" w:hAnsi="Times New Roman" w:cs="Times New Roman" w:hint="default"/>
          <w:b w:val="0"/>
          <w:sz w:val="24"/>
        </w:rPr>
      </w:pPr>
    </w:p>
    <w:p>
      <w:pPr>
        <w:spacing w:before="0"/>
        <w:ind w:left="1256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2" w:line="292" w:lineRule="auto"/>
        <w:ind w:left="140" w:right="7643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A．</w:t>
      </w:r>
      <w:r>
        <w:rPr>
          <w:rFonts w:ascii="Times New Roman" w:hAnsi="Times New Roman" w:cs="Times New Roman" w:hint="default"/>
          <w:spacing w:val="-3"/>
          <w:sz w:val="21"/>
        </w:rPr>
        <w:t>从铜片沿水果内部流向锌片</w:t>
      </w:r>
      <w:r>
        <w:rPr>
          <w:rFonts w:ascii="Times New Roman" w:hAnsi="Times New Roman" w:cs="Times New Roman" w:hint="default"/>
          <w:sz w:val="21"/>
        </w:rPr>
        <w:t>B．</w:t>
      </w:r>
      <w:r>
        <w:rPr>
          <w:rFonts w:ascii="Times New Roman" w:hAnsi="Times New Roman" w:cs="Times New Roman" w:hint="default"/>
          <w:spacing w:val="-3"/>
          <w:sz w:val="21"/>
        </w:rPr>
        <w:t xml:space="preserve">从铜片沿导线流向锌片   </w:t>
      </w:r>
      <w:r>
        <w:rPr>
          <w:rFonts w:ascii="Times New Roman" w:hAnsi="Times New Roman" w:cs="Times New Roman" w:hint="default"/>
          <w:sz w:val="21"/>
        </w:rPr>
        <w:t>C．</w:t>
      </w:r>
      <w:r>
        <w:rPr>
          <w:rFonts w:ascii="Times New Roman" w:hAnsi="Times New Roman" w:cs="Times New Roman" w:hint="default"/>
          <w:spacing w:val="-3"/>
          <w:sz w:val="21"/>
        </w:rPr>
        <w:t>从锌片沿水果内部流向铜片</w:t>
      </w:r>
      <w:r>
        <w:rPr>
          <w:rFonts w:ascii="Times New Roman" w:hAnsi="Times New Roman" w:cs="Times New Roman" w:hint="default"/>
          <w:sz w:val="21"/>
        </w:rPr>
        <w:t>D．</w:t>
      </w:r>
      <w:r>
        <w:rPr>
          <w:rFonts w:ascii="Times New Roman" w:hAnsi="Times New Roman" w:cs="Times New Roman" w:hint="default"/>
          <w:spacing w:val="-3"/>
          <w:sz w:val="21"/>
        </w:rPr>
        <w:t>从锌片沿导线流向铜片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564"/>
        </w:tabs>
        <w:spacing w:before="57" w:after="0" w:line="290" w:lineRule="auto"/>
        <w:ind w:left="140" w:right="1126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8"/>
          <w:sz w:val="21"/>
        </w:rPr>
        <w:t xml:space="preserve">如图所示，开关 </w:t>
      </w:r>
      <w:r>
        <w:rPr>
          <w:rFonts w:ascii="Times New Roman" w:hAnsi="Times New Roman" w:cs="Times New Roman" w:hint="default"/>
          <w:sz w:val="21"/>
        </w:rPr>
        <w:t>S</w:t>
      </w:r>
      <w:r>
        <w:rPr>
          <w:rFonts w:ascii="Times New Roman" w:hAnsi="Times New Roman" w:cs="Times New Roman" w:hint="default"/>
          <w:spacing w:val="-16"/>
          <w:sz w:val="21"/>
        </w:rPr>
        <w:t xml:space="preserve"> 闭合后灯 </w:t>
      </w:r>
      <w:r>
        <w:rPr>
          <w:rFonts w:ascii="Times New Roman" w:hAnsi="Times New Roman" w:cs="Times New Roman" w:hint="default"/>
          <w:sz w:val="21"/>
        </w:rPr>
        <w:t>L</w:t>
      </w:r>
      <w:r>
        <w:rPr>
          <w:rFonts w:ascii="Times New Roman" w:hAnsi="Times New Roman" w:cs="Times New Roman" w:hint="default"/>
          <w:spacing w:val="-8"/>
          <w:sz w:val="21"/>
        </w:rPr>
        <w:t xml:space="preserve"> 不发光，用测电笔测试电灯两接线处和插座两孔均能使测电笔氖管发</w:t>
      </w:r>
      <w:r>
        <w:rPr>
          <w:rFonts w:ascii="Times New Roman" w:hAnsi="Times New Roman" w:cs="Times New Roman" w:hint="default"/>
          <w:spacing w:val="-5"/>
          <w:sz w:val="21"/>
        </w:rPr>
        <w:t>光，经检查，保险丝未烧断，则故障是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66"/>
        <w:ind w:left="239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2086610" cy="1134745"/>
            <wp:effectExtent l="0" t="0" r="8890" b="8255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162195" name="image1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056" cy="113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tabs>
          <w:tab w:val="left" w:pos="2300"/>
          <w:tab w:val="left" w:pos="4460"/>
        </w:tabs>
        <w:spacing w:before="5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A．</w:t>
      </w:r>
      <w:r>
        <w:rPr>
          <w:rFonts w:ascii="Times New Roman" w:hAnsi="Times New Roman" w:cs="Times New Roman" w:hint="default"/>
          <w:spacing w:val="-3"/>
          <w:sz w:val="21"/>
        </w:rPr>
        <w:t>灯</w:t>
      </w:r>
      <w:r>
        <w:rPr>
          <w:rFonts w:ascii="Times New Roman" w:hAnsi="Times New Roman" w:cs="Times New Roman" w:hint="default"/>
          <w:sz w:val="21"/>
        </w:rPr>
        <w:t>丝</w:t>
      </w:r>
      <w:r>
        <w:rPr>
          <w:rFonts w:ascii="Times New Roman" w:hAnsi="Times New Roman" w:cs="Times New Roman" w:hint="default"/>
          <w:spacing w:val="-3"/>
          <w:sz w:val="21"/>
        </w:rPr>
        <w:t>发</w:t>
      </w:r>
      <w:r>
        <w:rPr>
          <w:rFonts w:ascii="Times New Roman" w:hAnsi="Times New Roman" w:cs="Times New Roman" w:hint="default"/>
          <w:sz w:val="21"/>
        </w:rPr>
        <w:t>生</w:t>
      </w:r>
      <w:r>
        <w:rPr>
          <w:rFonts w:ascii="Times New Roman" w:hAnsi="Times New Roman" w:cs="Times New Roman" w:hint="default"/>
          <w:spacing w:val="-3"/>
          <w:sz w:val="21"/>
        </w:rPr>
        <w:t>断路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B．</w:t>
      </w:r>
      <w:r>
        <w:rPr>
          <w:rFonts w:ascii="Times New Roman" w:hAnsi="Times New Roman" w:cs="Times New Roman" w:hint="default"/>
          <w:spacing w:val="-3"/>
          <w:sz w:val="21"/>
        </w:rPr>
        <w:t>插</w:t>
      </w:r>
      <w:r>
        <w:rPr>
          <w:rFonts w:ascii="Times New Roman" w:hAnsi="Times New Roman" w:cs="Times New Roman" w:hint="default"/>
          <w:sz w:val="21"/>
        </w:rPr>
        <w:t>座</w:t>
      </w:r>
      <w:r>
        <w:rPr>
          <w:rFonts w:ascii="Times New Roman" w:hAnsi="Times New Roman" w:cs="Times New Roman" w:hint="default"/>
          <w:spacing w:val="-3"/>
          <w:sz w:val="21"/>
        </w:rPr>
        <w:t>发</w:t>
      </w:r>
      <w:r>
        <w:rPr>
          <w:rFonts w:ascii="Times New Roman" w:hAnsi="Times New Roman" w:cs="Times New Roman" w:hint="default"/>
          <w:sz w:val="21"/>
        </w:rPr>
        <w:t>生</w:t>
      </w:r>
      <w:r>
        <w:rPr>
          <w:rFonts w:ascii="Times New Roman" w:hAnsi="Times New Roman" w:cs="Times New Roman" w:hint="default"/>
          <w:spacing w:val="-3"/>
          <w:sz w:val="21"/>
        </w:rPr>
        <w:t>短路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tabs>
          <w:tab w:val="left" w:pos="2300"/>
          <w:tab w:val="left" w:pos="4460"/>
        </w:tabs>
        <w:spacing w:before="57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C．</w:t>
      </w:r>
      <w:r>
        <w:rPr>
          <w:rFonts w:ascii="Times New Roman" w:hAnsi="Times New Roman" w:cs="Times New Roman" w:hint="default"/>
          <w:spacing w:val="-3"/>
          <w:sz w:val="21"/>
        </w:rPr>
        <w:t>进</w:t>
      </w:r>
      <w:r>
        <w:rPr>
          <w:rFonts w:ascii="Times New Roman" w:hAnsi="Times New Roman" w:cs="Times New Roman" w:hint="default"/>
          <w:sz w:val="21"/>
        </w:rPr>
        <w:t>户</w:t>
      </w:r>
      <w:r>
        <w:rPr>
          <w:rFonts w:ascii="Times New Roman" w:hAnsi="Times New Roman" w:cs="Times New Roman" w:hint="default"/>
          <w:spacing w:val="-3"/>
          <w:sz w:val="21"/>
        </w:rPr>
        <w:t>火</w:t>
      </w:r>
      <w:r>
        <w:rPr>
          <w:rFonts w:ascii="Times New Roman" w:hAnsi="Times New Roman" w:cs="Times New Roman" w:hint="default"/>
          <w:sz w:val="21"/>
        </w:rPr>
        <w:t>线</w:t>
      </w:r>
      <w:r>
        <w:rPr>
          <w:rFonts w:ascii="Times New Roman" w:hAnsi="Times New Roman" w:cs="Times New Roman" w:hint="default"/>
          <w:spacing w:val="-3"/>
          <w:sz w:val="21"/>
        </w:rPr>
        <w:t>断路</w:t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pacing w:val="-3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D．</w:t>
      </w:r>
      <w:r>
        <w:rPr>
          <w:rFonts w:ascii="Times New Roman" w:hAnsi="Times New Roman" w:cs="Times New Roman" w:hint="default"/>
          <w:spacing w:val="-3"/>
          <w:sz w:val="21"/>
        </w:rPr>
        <w:t>进</w:t>
      </w:r>
      <w:r>
        <w:rPr>
          <w:rFonts w:ascii="Times New Roman" w:hAnsi="Times New Roman" w:cs="Times New Roman" w:hint="default"/>
          <w:sz w:val="21"/>
        </w:rPr>
        <w:t>户</w:t>
      </w:r>
      <w:r>
        <w:rPr>
          <w:rFonts w:ascii="Times New Roman" w:hAnsi="Times New Roman" w:cs="Times New Roman" w:hint="default"/>
          <w:spacing w:val="-3"/>
          <w:sz w:val="21"/>
        </w:rPr>
        <w:t>零</w:t>
      </w:r>
      <w:r>
        <w:rPr>
          <w:rFonts w:ascii="Times New Roman" w:hAnsi="Times New Roman" w:cs="Times New Roman" w:hint="default"/>
          <w:sz w:val="21"/>
        </w:rPr>
        <w:t>线</w:t>
      </w:r>
      <w:r>
        <w:rPr>
          <w:rFonts w:ascii="Times New Roman" w:hAnsi="Times New Roman" w:cs="Times New Roman" w:hint="default"/>
          <w:spacing w:val="-3"/>
          <w:sz w:val="21"/>
        </w:rPr>
        <w:t>断路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458"/>
          <w:tab w:val="left" w:pos="2300"/>
          <w:tab w:val="left" w:pos="4460"/>
          <w:tab w:val="left" w:pos="6621"/>
        </w:tabs>
        <w:spacing w:before="47" w:after="0" w:line="290" w:lineRule="auto"/>
        <w:ind w:left="140" w:right="653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已</w:t>
      </w:r>
      <w:r>
        <w:rPr>
          <w:rFonts w:ascii="Times New Roman" w:hAnsi="Times New Roman" w:cs="Times New Roman" w:hint="default"/>
          <w:sz w:val="21"/>
        </w:rPr>
        <w:t>知</w:t>
      </w:r>
      <w:r>
        <w:rPr>
          <w:rFonts w:ascii="Times New Roman" w:hAnsi="Times New Roman" w:cs="Times New Roman" w:hint="default"/>
          <w:spacing w:val="-3"/>
          <w:sz w:val="21"/>
        </w:rPr>
        <w:t>一</w:t>
      </w:r>
      <w:r>
        <w:rPr>
          <w:rFonts w:ascii="Times New Roman" w:hAnsi="Times New Roman" w:cs="Times New Roman" w:hint="default"/>
          <w:sz w:val="21"/>
        </w:rPr>
        <w:t>根</w:t>
      </w:r>
      <w:r>
        <w:rPr>
          <w:rFonts w:ascii="Times New Roman" w:hAnsi="Times New Roman" w:cs="Times New Roman" w:hint="default"/>
          <w:spacing w:val="-3"/>
          <w:sz w:val="21"/>
        </w:rPr>
        <w:t>火</w:t>
      </w:r>
      <w:r>
        <w:rPr>
          <w:rFonts w:ascii="Times New Roman" w:hAnsi="Times New Roman" w:cs="Times New Roman" w:hint="default"/>
          <w:sz w:val="21"/>
        </w:rPr>
        <w:t>柴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质</w:t>
      </w:r>
      <w:r>
        <w:rPr>
          <w:rFonts w:ascii="Times New Roman" w:hAnsi="Times New Roman" w:cs="Times New Roman" w:hint="default"/>
          <w:spacing w:val="-3"/>
          <w:sz w:val="21"/>
        </w:rPr>
        <w:t>量约</w:t>
      </w:r>
      <w:r>
        <w:rPr>
          <w:rFonts w:ascii="Times New Roman" w:hAnsi="Times New Roman" w:cs="Times New Roman" w:hint="default"/>
          <w:sz w:val="21"/>
        </w:rPr>
        <w:t>为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0.1</w:t>
      </w:r>
      <w:r>
        <w:rPr>
          <w:rFonts w:ascii="Times New Roman" w:hAnsi="Times New Roman" w:cs="Times New Roman" w:hint="default"/>
          <w:spacing w:val="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g，火</w:t>
      </w:r>
      <w:r>
        <w:rPr>
          <w:rFonts w:ascii="Times New Roman" w:hAnsi="Times New Roman" w:cs="Times New Roman" w:hint="default"/>
          <w:spacing w:val="-3"/>
          <w:sz w:val="21"/>
        </w:rPr>
        <w:t>柴</w:t>
      </w:r>
      <w:r>
        <w:rPr>
          <w:rFonts w:ascii="Times New Roman" w:hAnsi="Times New Roman" w:cs="Times New Roman" w:hint="default"/>
          <w:sz w:val="21"/>
        </w:rPr>
        <w:t>棍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热</w:t>
      </w:r>
      <w:r>
        <w:rPr>
          <w:rFonts w:ascii="Times New Roman" w:hAnsi="Times New Roman" w:cs="Times New Roman" w:hint="default"/>
          <w:spacing w:val="-3"/>
          <w:sz w:val="21"/>
        </w:rPr>
        <w:t>值</w:t>
      </w:r>
      <w:r>
        <w:rPr>
          <w:rFonts w:ascii="Times New Roman" w:hAnsi="Times New Roman" w:cs="Times New Roman" w:hint="default"/>
          <w:sz w:val="21"/>
        </w:rPr>
        <w:t>约为</w:t>
      </w:r>
      <w:r>
        <w:rPr>
          <w:rFonts w:ascii="Times New Roman" w:hAnsi="Times New Roman" w:cs="Times New Roman" w:hint="default"/>
          <w:spacing w:val="-4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1.2×10</w:t>
      </w:r>
      <w:r>
        <w:rPr>
          <w:rFonts w:ascii="Times New Roman" w:hAnsi="Times New Roman" w:cs="Times New Roman" w:hint="default"/>
          <w:position w:val="11"/>
          <w:sz w:val="11"/>
        </w:rPr>
        <w:t>7</w:t>
      </w:r>
      <w:r>
        <w:rPr>
          <w:rFonts w:ascii="Times New Roman" w:hAnsi="Times New Roman" w:cs="Times New Roman" w:hint="default"/>
          <w:sz w:val="21"/>
        </w:rPr>
        <w:t>J/kg，火</w:t>
      </w:r>
      <w:r>
        <w:rPr>
          <w:rFonts w:ascii="Times New Roman" w:hAnsi="Times New Roman" w:cs="Times New Roman" w:hint="default"/>
          <w:spacing w:val="-3"/>
          <w:sz w:val="21"/>
        </w:rPr>
        <w:t>柴</w:t>
      </w:r>
      <w:r>
        <w:rPr>
          <w:rFonts w:ascii="Times New Roman" w:hAnsi="Times New Roman" w:cs="Times New Roman" w:hint="default"/>
          <w:sz w:val="21"/>
        </w:rPr>
        <w:t>燃烧</w:t>
      </w:r>
      <w:r>
        <w:rPr>
          <w:rFonts w:ascii="Times New Roman" w:hAnsi="Times New Roman" w:cs="Times New Roman" w:hint="default"/>
          <w:spacing w:val="-3"/>
          <w:sz w:val="21"/>
        </w:rPr>
        <w:t>时</w:t>
      </w:r>
      <w:r>
        <w:rPr>
          <w:rFonts w:ascii="Times New Roman" w:hAnsi="Times New Roman" w:cs="Times New Roman" w:hint="default"/>
          <w:sz w:val="21"/>
        </w:rPr>
        <w:t>每</w:t>
      </w:r>
      <w:r>
        <w:rPr>
          <w:rFonts w:ascii="Times New Roman" w:hAnsi="Times New Roman" w:cs="Times New Roman" w:hint="default"/>
          <w:spacing w:val="-3"/>
          <w:sz w:val="21"/>
        </w:rPr>
        <w:t>秒</w:t>
      </w:r>
      <w:r>
        <w:rPr>
          <w:rFonts w:ascii="Times New Roman" w:hAnsi="Times New Roman" w:cs="Times New Roman" w:hint="default"/>
          <w:sz w:val="21"/>
        </w:rPr>
        <w:t>产</w:t>
      </w:r>
      <w:r>
        <w:rPr>
          <w:rFonts w:ascii="Times New Roman" w:hAnsi="Times New Roman" w:cs="Times New Roman" w:hint="default"/>
          <w:spacing w:val="-3"/>
          <w:sz w:val="21"/>
        </w:rPr>
        <w:t>生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内</w:t>
      </w:r>
      <w:r>
        <w:rPr>
          <w:rFonts w:ascii="Times New Roman" w:hAnsi="Times New Roman" w:cs="Times New Roman" w:hint="default"/>
          <w:sz w:val="21"/>
        </w:rPr>
        <w:t>能</w:t>
      </w:r>
      <w:r>
        <w:rPr>
          <w:rFonts w:ascii="Times New Roman" w:hAnsi="Times New Roman" w:cs="Times New Roman" w:hint="default"/>
          <w:spacing w:val="-3"/>
          <w:sz w:val="21"/>
        </w:rPr>
        <w:t>最</w:t>
      </w:r>
      <w:r>
        <w:rPr>
          <w:rFonts w:ascii="Times New Roman" w:hAnsi="Times New Roman" w:cs="Times New Roman" w:hint="default"/>
          <w:sz w:val="21"/>
        </w:rPr>
        <w:t>接近A.1200 J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B.120J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C.12J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 xml:space="preserve">D.1.2J </w:t>
      </w: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spacing w:before="0" w:line="217" w:lineRule="exact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7" w:after="0" w:line="290" w:lineRule="auto"/>
        <w:ind w:left="140" w:right="936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6"/>
          <w:position w:val="1"/>
          <w:sz w:val="21"/>
        </w:rPr>
        <w:t xml:space="preserve">常用智能手机是通过指纹开关 </w:t>
      </w:r>
      <w:r>
        <w:rPr>
          <w:rFonts w:ascii="Times New Roman" w:hAnsi="Times New Roman" w:cs="Times New Roman" w:hint="default"/>
          <w:position w:val="1"/>
          <w:sz w:val="21"/>
        </w:rPr>
        <w:t>S</w:t>
      </w:r>
      <w:r>
        <w:rPr>
          <w:rFonts w:ascii="Times New Roman" w:hAnsi="Times New Roman" w:cs="Times New Roman" w:hint="default"/>
          <w:sz w:val="11"/>
        </w:rPr>
        <w:t>1</w:t>
      </w:r>
      <w:r>
        <w:rPr>
          <w:rFonts w:ascii="Times New Roman" w:hAnsi="Times New Roman" w:cs="Times New Roman" w:hint="default"/>
          <w:spacing w:val="-24"/>
          <w:sz w:val="11"/>
        </w:rPr>
        <w:t xml:space="preserve"> </w:t>
      </w:r>
      <w:r>
        <w:rPr>
          <w:rFonts w:ascii="Times New Roman" w:hAnsi="Times New Roman" w:cs="Times New Roman" w:hint="default"/>
          <w:spacing w:val="-10"/>
          <w:position w:val="1"/>
          <w:sz w:val="21"/>
        </w:rPr>
        <w:t xml:space="preserve">或密码开关 </w:t>
      </w:r>
      <w:r>
        <w:rPr>
          <w:rFonts w:ascii="Times New Roman" w:hAnsi="Times New Roman" w:cs="Times New Roman" w:hint="default"/>
          <w:position w:val="1"/>
          <w:sz w:val="21"/>
        </w:rPr>
        <w:t>S</w:t>
      </w:r>
      <w:r>
        <w:rPr>
          <w:rFonts w:ascii="Times New Roman" w:hAnsi="Times New Roman" w:cs="Times New Roman" w:hint="default"/>
          <w:sz w:val="11"/>
        </w:rPr>
        <w:t>2</w:t>
      </w:r>
      <w:r>
        <w:rPr>
          <w:rFonts w:ascii="Times New Roman" w:hAnsi="Times New Roman" w:cs="Times New Roman" w:hint="default"/>
          <w:spacing w:val="-23"/>
          <w:sz w:val="11"/>
        </w:rPr>
        <w:t xml:space="preserve"> </w:t>
      </w:r>
      <w:r>
        <w:rPr>
          <w:rFonts w:ascii="Times New Roman" w:hAnsi="Times New Roman" w:cs="Times New Roman" w:hint="default"/>
          <w:spacing w:val="-5"/>
          <w:position w:val="1"/>
          <w:sz w:val="21"/>
        </w:rPr>
        <w:t xml:space="preserve">来解锁的，若其中任一方式解锁失败，锁定开关 </w:t>
      </w:r>
      <w:r>
        <w:rPr>
          <w:rFonts w:ascii="Times New Roman" w:hAnsi="Times New Roman" w:cs="Times New Roman" w:hint="default"/>
          <w:position w:val="1"/>
          <w:sz w:val="21"/>
        </w:rPr>
        <w:t>S</w:t>
      </w:r>
      <w:r>
        <w:rPr>
          <w:rFonts w:ascii="Times New Roman" w:hAnsi="Times New Roman" w:cs="Times New Roman" w:hint="default"/>
          <w:sz w:val="11"/>
        </w:rPr>
        <w:t>3</w:t>
      </w:r>
      <w:r>
        <w:rPr>
          <w:rFonts w:ascii="Times New Roman" w:hAnsi="Times New Roman" w:cs="Times New Roman" w:hint="default"/>
          <w:spacing w:val="-24"/>
          <w:sz w:val="11"/>
        </w:rPr>
        <w:t xml:space="preserve"> 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均会断开而暂停手机解锁功能</w:t>
      </w:r>
      <w:r>
        <w:rPr>
          <w:rFonts w:ascii="Times New Roman" w:hAnsi="Times New Roman" w:cs="Times New Roman" w:hint="default"/>
          <w:position w:val="1"/>
          <w:sz w:val="21"/>
        </w:rPr>
        <w:t>，S</w:t>
      </w:r>
      <w:r>
        <w:rPr>
          <w:rFonts w:ascii="Times New Roman" w:hAnsi="Times New Roman" w:cs="Times New Roman" w:hint="default"/>
          <w:sz w:val="11"/>
        </w:rPr>
        <w:t>3</w:t>
      </w:r>
      <w:r>
        <w:rPr>
          <w:rFonts w:ascii="Times New Roman" w:hAnsi="Times New Roman" w:cs="Times New Roman" w:hint="default"/>
          <w:spacing w:val="-14"/>
          <w:sz w:val="1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"/>
          <w:sz w:val="21"/>
        </w:rPr>
        <w:t>将在一段时间后自动闭合而恢复解锁功能。若用灯泡</w:t>
      </w:r>
      <w:r>
        <w:rPr>
          <w:rFonts w:ascii="Times New Roman" w:hAnsi="Times New Roman" w:cs="Times New Roman" w:hint="default"/>
          <w:position w:val="1"/>
          <w:sz w:val="21"/>
        </w:rPr>
        <w:t>L</w:t>
      </w:r>
      <w:r>
        <w:rPr>
          <w:rFonts w:ascii="Times New Roman" w:hAnsi="Times New Roman" w:cs="Times New Roman" w:hint="default"/>
          <w:spacing w:val="-7"/>
          <w:position w:val="1"/>
          <w:sz w:val="21"/>
        </w:rPr>
        <w:t xml:space="preserve"> 发光模拟手机解锁成</w:t>
      </w:r>
      <w:r>
        <w:rPr>
          <w:rFonts w:ascii="Times New Roman" w:hAnsi="Times New Roman" w:cs="Times New Roman" w:hint="default"/>
          <w:spacing w:val="-5"/>
          <w:sz w:val="21"/>
        </w:rPr>
        <w:t xml:space="preserve">功，则符合要求的模拟电路是 </w:t>
      </w:r>
    </w:p>
    <w:p>
      <w:pPr>
        <w:spacing w:before="101"/>
        <w:ind w:left="82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5281295" cy="1199515"/>
            <wp:effectExtent l="0" t="0" r="1905" b="6985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180158" name="image1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1612" cy="1199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   </w:t>
      </w:r>
      <w:r>
        <w:rPr>
          <w:rFonts w:ascii="Times New Roman" w:hAnsi="Times New Roman" w:cs="Times New Roman" w:hint="default"/>
          <w:spacing w:val="-2"/>
          <w:sz w:val="20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0" w:line="217" w:lineRule="exact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458"/>
        </w:tabs>
        <w:spacing w:before="58" w:after="0" w:line="290" w:lineRule="auto"/>
        <w:ind w:left="140" w:right="1023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在恒温环境下将温度计放人一杯冰水混合物中，从温度计放入开始计时，放入时间足够长，下列哪幅图可表示温度计内液体的体积随时间变化的情况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90"/>
        <w:ind w:left="693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5276850" cy="1099820"/>
            <wp:effectExtent l="0" t="0" r="6350" b="5080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267592" name="image1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100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           </w:t>
      </w:r>
      <w:r>
        <w:rPr>
          <w:rFonts w:ascii="Times New Roman" w:hAnsi="Times New Roman" w:cs="Times New Roman" w:hint="default"/>
          <w:spacing w:val="-5"/>
          <w:sz w:val="20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0" w:line="218" w:lineRule="exact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564"/>
        </w:tabs>
        <w:spacing w:before="38" w:after="0" w:line="268" w:lineRule="auto"/>
        <w:ind w:left="140" w:right="953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16"/>
          <w:sz w:val="21"/>
        </w:rPr>
        <w:t xml:space="preserve">如图 </w:t>
      </w:r>
      <w:r>
        <w:rPr>
          <w:rFonts w:ascii="Times New Roman" w:hAnsi="Times New Roman" w:cs="Times New Roman" w:hint="default"/>
          <w:sz w:val="21"/>
        </w:rPr>
        <w:t>10</w:t>
      </w:r>
      <w:r>
        <w:rPr>
          <w:rFonts w:ascii="Times New Roman" w:hAnsi="Times New Roman" w:cs="Times New Roman" w:hint="default"/>
          <w:spacing w:val="-12"/>
          <w:sz w:val="21"/>
        </w:rPr>
        <w:t xml:space="preserve"> 所示，电源电压 </w:t>
      </w:r>
      <w:r>
        <w:rPr>
          <w:rFonts w:ascii="Times New Roman" w:hAnsi="Times New Roman" w:cs="Times New Roman" w:hint="default"/>
          <w:sz w:val="21"/>
        </w:rPr>
        <w:t>U=10V</w:t>
      </w:r>
      <w:r>
        <w:rPr>
          <w:rFonts w:ascii="Times New Roman" w:hAnsi="Times New Roman" w:cs="Times New Roman" w:hint="default"/>
          <w:spacing w:val="-10"/>
          <w:sz w:val="21"/>
        </w:rPr>
        <w:t xml:space="preserve"> 保持不变，</w:t>
      </w:r>
      <w:r>
        <w:rPr>
          <w:rFonts w:ascii="Times New Roman" w:hAnsi="Times New Roman" w:cs="Times New Roman" w:hint="default"/>
          <w:sz w:val="21"/>
        </w:rPr>
        <w:t>R=</w:t>
      </w:r>
      <w:r>
        <w:rPr>
          <w:rFonts w:ascii="Times New Roman" w:hAnsi="Times New Roman" w:cs="Times New Roman" w:hint="default"/>
          <w:spacing w:val="-65"/>
          <w:sz w:val="21"/>
        </w:rPr>
        <w:t xml:space="preserve"> </w:t>
      </w:r>
      <w:r>
        <w:rPr>
          <w:rFonts w:ascii="Times New Roman" w:eastAsia="Times New Roman" w:hAnsi="Times New Roman" w:cs="Times New Roman" w:hint="default"/>
          <w:spacing w:val="-3"/>
          <w:sz w:val="23"/>
        </w:rPr>
        <w:t>20</w:t>
      </w:r>
      <w:r>
        <w:rPr>
          <w:rFonts w:ascii="Times New Roman" w:eastAsia="Symbol" w:hAnsi="Times New Roman" w:cs="Times New Roman" w:hint="default"/>
          <w:spacing w:val="-3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20"/>
          <w:sz w:val="23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，虚线框内所有电阻值均未知。闭合开关，电流表</w:t>
      </w:r>
      <w:r>
        <w:rPr>
          <w:rFonts w:ascii="Times New Roman" w:hAnsi="Times New Roman" w:cs="Times New Roman" w:hint="default"/>
          <w:spacing w:val="-11"/>
          <w:sz w:val="21"/>
        </w:rPr>
        <w:t xml:space="preserve">的示数为 </w:t>
      </w:r>
      <w:r>
        <w:rPr>
          <w:rFonts w:ascii="Times New Roman" w:hAnsi="Times New Roman" w:cs="Times New Roman" w:hint="default"/>
          <w:spacing w:val="-3"/>
          <w:sz w:val="21"/>
        </w:rPr>
        <w:t>2A</w:t>
      </w:r>
      <w:r>
        <w:rPr>
          <w:rFonts w:ascii="Times New Roman" w:hAnsi="Times New Roman" w:cs="Times New Roman" w:hint="default"/>
          <w:spacing w:val="-2"/>
          <w:sz w:val="21"/>
        </w:rPr>
        <w:t>，如果用一个</w:t>
      </w:r>
      <w:r>
        <w:rPr>
          <w:rFonts w:ascii="Times New Roman" w:eastAsia="Times New Roman" w:hAnsi="Times New Roman" w:cs="Times New Roman" w:hint="default"/>
          <w:spacing w:val="-5"/>
          <w:sz w:val="23"/>
        </w:rPr>
        <w:t>10</w:t>
      </w:r>
      <w:r>
        <w:rPr>
          <w:rFonts w:ascii="Times New Roman" w:eastAsia="Symbol" w:hAnsi="Times New Roman" w:cs="Times New Roman" w:hint="default"/>
          <w:spacing w:val="-5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11"/>
          <w:sz w:val="23"/>
        </w:rPr>
        <w:t xml:space="preserve"> </w:t>
      </w:r>
      <w:r>
        <w:rPr>
          <w:rFonts w:ascii="Times New Roman" w:hAnsi="Times New Roman" w:cs="Times New Roman" w:hint="default"/>
          <w:spacing w:val="4"/>
          <w:sz w:val="21"/>
        </w:rPr>
        <w:t>的定值电阻替换</w:t>
      </w:r>
      <w:r>
        <w:rPr>
          <w:rFonts w:ascii="Times New Roman" w:hAnsi="Times New Roman" w:cs="Times New Roman" w:hint="default"/>
          <w:sz w:val="21"/>
        </w:rPr>
        <w:t>R</w:t>
      </w:r>
      <w:r>
        <w:rPr>
          <w:rFonts w:ascii="Times New Roman" w:hAnsi="Times New Roman" w:cs="Times New Roman" w:hint="default"/>
          <w:spacing w:val="-3"/>
          <w:sz w:val="21"/>
        </w:rPr>
        <w:t>，虚线框内的电阻均保持不变，则电流表示数将变为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21"/>
        <w:ind w:left="199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inline distT="0" distB="0" distL="0" distR="0">
            <wp:extent cx="1769745" cy="1093470"/>
            <wp:effectExtent l="0" t="0" r="8255" b="11430"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393640" name="image1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329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</w:t>
      </w:r>
      <w:r>
        <w:rPr>
          <w:rFonts w:ascii="Times New Roman" w:hAnsi="Times New Roman" w:cs="Times New Roman" w:hint="default"/>
          <w:spacing w:val="-7"/>
          <w:sz w:val="20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tabs>
          <w:tab w:val="left" w:pos="2300"/>
          <w:tab w:val="left" w:pos="4460"/>
          <w:tab w:val="left" w:pos="6621"/>
        </w:tabs>
        <w:spacing w:before="0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A．1A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B．2.5A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C．3A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 xml:space="preserve">D．4A </w:t>
      </w:r>
    </w:p>
    <w:p>
      <w:pPr>
        <w:pStyle w:val="BodyText"/>
        <w:spacing w:before="57"/>
        <w:ind w:left="14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color w:val="FF0000"/>
          <w:w w:val="99"/>
        </w:rPr>
        <w:t xml:space="preserve"> </w:t>
      </w:r>
    </w:p>
    <w:p>
      <w:pPr>
        <w:pStyle w:val="BodyText"/>
        <w:spacing w:before="57"/>
        <w:ind w:left="140"/>
        <w:rPr>
          <w:rFonts w:ascii="Times New Roman" w:hAnsi="Times New Roman" w:cs="Times New Roman" w:hint="default"/>
          <w:b w:val="0"/>
        </w:rPr>
      </w:pPr>
      <w:r>
        <w:rPr>
          <w:rFonts w:ascii="Times New Roman" w:hAnsi="Times New Roman" w:cs="Times New Roman" w:hint="default"/>
        </w:rPr>
        <w:t>二、填空题（本题共 6 小题，每空 1 分，共 12 分）</w:t>
      </w:r>
      <w:r>
        <w:rPr>
          <w:rFonts w:ascii="Times New Roman" w:hAnsi="Times New Roman" w:cs="Times New Roman" w:hint="default"/>
          <w:b w:val="0"/>
          <w:w w:val="100"/>
        </w:rP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564"/>
        </w:tabs>
        <w:spacing w:before="61" w:after="0" w:line="290" w:lineRule="auto"/>
        <w:ind w:left="140" w:right="831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20"/>
          <w:sz w:val="21"/>
        </w:rPr>
        <w:t xml:space="preserve">李白的“炉火照天地，红星乱紫烟。郝郎明月夜，歌曲动寒川”生动的描述了工人边炼铜边唱歌的场景 </w:t>
      </w:r>
      <w:r>
        <w:rPr>
          <w:rFonts w:ascii="Times New Roman" w:hAnsi="Times New Roman" w:cs="Times New Roman" w:hint="default"/>
          <w:spacing w:val="-9"/>
          <w:sz w:val="21"/>
        </w:rPr>
        <w:t>。木炭可以炼铜是因为木炭火焰的温度高于铜的</w:t>
      </w:r>
      <w:r>
        <w:rPr>
          <w:rFonts w:ascii="Times New Roman" w:hAnsi="Times New Roman" w:cs="Times New Roman" w:hint="default"/>
          <w:spacing w:val="-3"/>
          <w:sz w:val="21"/>
          <w:u w:val="single"/>
        </w:rPr>
        <w:t xml:space="preserve">         </w:t>
      </w:r>
      <w:r>
        <w:rPr>
          <w:rFonts w:ascii="Times New Roman" w:hAnsi="Times New Roman" w:cs="Times New Roman" w:hint="default"/>
          <w:spacing w:val="-3"/>
          <w:sz w:val="21"/>
        </w:rPr>
        <w:t xml:space="preserve"> 点；炼铜过程中，不断拉动风箱增加送风量可使木炭</w:t>
      </w:r>
      <w:r>
        <w:rPr>
          <w:rFonts w:ascii="Times New Roman" w:hAnsi="Times New Roman" w:cs="Times New Roman" w:hint="default"/>
          <w:spacing w:val="10"/>
          <w:sz w:val="21"/>
        </w:rPr>
        <w:t xml:space="preserve"> ，提高热效率。</w:t>
      </w:r>
    </w:p>
    <w:p>
      <w:pPr>
        <w:pStyle w:val="ListParagraph"/>
        <w:numPr>
          <w:ilvl w:val="0"/>
          <w:numId w:val="0"/>
        </w:numPr>
        <w:tabs>
          <w:tab w:val="left" w:pos="564"/>
        </w:tabs>
        <w:spacing w:before="61" w:after="0" w:line="290" w:lineRule="auto"/>
        <w:ind w:left="140" w:right="831" w:leftChars="0" w:rightChars="0"/>
        <w:jc w:val="both"/>
        <w:rPr>
          <w:rFonts w:ascii="Times New Roman" w:hAnsi="Times New Roman" w:cs="Times New Roman" w:hint="default"/>
          <w:sz w:val="21"/>
        </w:rPr>
      </w:pPr>
    </w:p>
    <w:p>
      <w:pPr>
        <w:pStyle w:val="ListParagraph"/>
        <w:numPr>
          <w:ilvl w:val="0"/>
          <w:numId w:val="3"/>
        </w:numPr>
        <w:tabs>
          <w:tab w:val="left" w:pos="564"/>
        </w:tabs>
        <w:spacing w:before="57" w:after="0" w:line="240" w:lineRule="auto"/>
        <w:ind w:left="563" w:right="0" w:hanging="424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19"/>
          <w:position w:val="1"/>
          <w:sz w:val="21"/>
        </w:rPr>
        <w:t xml:space="preserve">如图 </w:t>
      </w:r>
      <w:r>
        <w:rPr>
          <w:rFonts w:ascii="Times New Roman" w:hAnsi="Times New Roman" w:cs="Times New Roman" w:hint="default"/>
          <w:position w:val="1"/>
          <w:sz w:val="21"/>
        </w:rPr>
        <w:t>11</w:t>
      </w:r>
      <w:r>
        <w:rPr>
          <w:rFonts w:ascii="Times New Roman" w:hAnsi="Times New Roman" w:cs="Times New Roman" w:hint="default"/>
          <w:spacing w:val="-10"/>
          <w:position w:val="1"/>
          <w:sz w:val="21"/>
        </w:rPr>
        <w:t xml:space="preserve">，闭合开关 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S</w:t>
      </w:r>
      <w:r>
        <w:rPr>
          <w:rFonts w:ascii="Times New Roman" w:hAnsi="Times New Roman" w:cs="Times New Roman" w:hint="default"/>
          <w:spacing w:val="-3"/>
          <w:sz w:val="11"/>
        </w:rPr>
        <w:t>1</w:t>
      </w:r>
      <w:r>
        <w:rPr>
          <w:rFonts w:ascii="Times New Roman" w:hAnsi="Times New Roman" w:cs="Times New Roman" w:hint="default"/>
          <w:position w:val="1"/>
          <w:sz w:val="21"/>
        </w:rPr>
        <w:t>、S</w:t>
      </w:r>
      <w:r>
        <w:rPr>
          <w:rFonts w:ascii="Times New Roman" w:hAnsi="Times New Roman" w:cs="Times New Roman" w:hint="default"/>
          <w:sz w:val="11"/>
        </w:rPr>
        <w:t>2</w:t>
      </w:r>
      <w:r>
        <w:rPr>
          <w:rFonts w:ascii="Times New Roman" w:hAnsi="Times New Roman" w:cs="Times New Roman" w:hint="default"/>
          <w:spacing w:val="-28"/>
          <w:sz w:val="11"/>
        </w:rPr>
        <w:t xml:space="preserve"> 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时，能发光的灯是</w:t>
      </w:r>
      <w:r>
        <w:rPr>
          <w:rFonts w:ascii="Times New Roman" w:hAnsi="Times New Roman" w:cs="Times New Roman" w:hint="default"/>
          <w:spacing w:val="9"/>
          <w:position w:val="1"/>
          <w:sz w:val="21"/>
        </w:rPr>
        <w:t xml:space="preserve"> ；只闭合开关</w:t>
      </w:r>
      <w:r>
        <w:rPr>
          <w:rFonts w:ascii="Times New Roman" w:hAnsi="Times New Roman" w:cs="Times New Roman" w:hint="default"/>
          <w:position w:val="1"/>
          <w:sz w:val="21"/>
        </w:rPr>
        <w:t>S</w:t>
      </w:r>
      <w:r>
        <w:rPr>
          <w:rFonts w:ascii="Times New Roman" w:hAnsi="Times New Roman" w:cs="Times New Roman" w:hint="default"/>
          <w:sz w:val="11"/>
        </w:rPr>
        <w:t>1</w:t>
      </w:r>
      <w:r>
        <w:rPr>
          <w:rFonts w:ascii="Times New Roman" w:hAnsi="Times New Roman" w:cs="Times New Roman" w:hint="default"/>
          <w:spacing w:val="-28"/>
          <w:sz w:val="11"/>
        </w:rPr>
        <w:t xml:space="preserve"> 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时能发光的灯是</w:t>
      </w:r>
      <w:r>
        <w:rPr>
          <w:rFonts w:ascii="Times New Roman" w:hAnsi="Times New Roman" w:cs="Times New Roman" w:hint="default"/>
          <w:spacing w:val="1"/>
          <w:position w:val="1"/>
          <w:sz w:val="21"/>
        </w:rPr>
        <w:t xml:space="preserve"> 。</w:t>
      </w:r>
      <w:r>
        <w:rPr>
          <w:rFonts w:ascii="Times New Roman" w:hAnsi="Times New Roman" w:cs="Times New Roman" w:hint="default"/>
          <w:position w:val="1"/>
          <w:sz w:val="21"/>
        </w:rPr>
        <w:t xml:space="preserve"> </w:t>
      </w:r>
    </w:p>
    <w:p>
      <w:pPr>
        <w:pStyle w:val="BodyText"/>
        <w:spacing w:before="9"/>
        <w:rPr>
          <w:rFonts w:ascii="Times New Roman" w:hAnsi="Times New Roman" w:cs="Times New Roman" w:hint="default"/>
          <w:b w:val="0"/>
          <w:sz w:val="15"/>
        </w:rPr>
      </w:pPr>
    </w:p>
    <w:p>
      <w:pPr>
        <w:spacing w:before="0"/>
        <w:ind w:left="140" w:right="0" w:firstLine="0"/>
        <w:jc w:val="left"/>
        <w:rPr>
          <w:rFonts w:ascii="Times New Roman" w:hAnsi="Times New Roman" w:cs="Times New Roman" w:hint="default"/>
          <w:b/>
          <w:sz w:val="21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1508125" cy="1196340"/>
            <wp:effectExtent l="0" t="0" r="3175" b="10160"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568417" name="image1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9" cy="1196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 </w:t>
      </w:r>
      <w:r>
        <w:rPr>
          <w:rFonts w:ascii="Times New Roman" w:hAnsi="Times New Roman" w:cs="Times New Roman" w:hint="default"/>
          <w:spacing w:val="-25"/>
          <w:sz w:val="20"/>
        </w:rPr>
        <w:t xml:space="preserve"> </w:t>
      </w:r>
      <w:r>
        <w:rPr>
          <w:rFonts w:ascii="Times New Roman" w:hAnsi="Times New Roman" w:cs="Times New Roman" w:hint="default"/>
          <w:b/>
          <w:color w:val="6FAC46"/>
          <w:w w:val="99"/>
          <w:sz w:val="21"/>
        </w:rPr>
        <w:t xml:space="preserve"> </w:t>
      </w:r>
    </w:p>
    <w:p>
      <w:pPr>
        <w:spacing w:before="53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spacing w:before="60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 xml:space="preserve">19．2022 年北京冬奥会采用新技术打造“最美的冰”，将液态二氧化碳打入地板管道，二氧化碳迅速汽化       </w:t>
      </w:r>
    </w:p>
    <w:p>
      <w:pPr>
        <w:tabs>
          <w:tab w:val="left" w:pos="9576"/>
        </w:tabs>
        <w:spacing w:before="58" w:line="290" w:lineRule="auto"/>
        <w:ind w:left="140" w:right="833" w:firstLine="737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184785</wp:posOffset>
                </wp:positionV>
                <wp:extent cx="468630" cy="10795"/>
                <wp:effectExtent l="0" t="3175" r="1270" b="508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8630" cy="10795"/>
                          <a:chOff x="1080" y="292"/>
                          <a:chExt cx="738" cy="17"/>
                        </a:xfrm>
                      </wpg:grpSpPr>
                      <wps:wsp xmlns:wps="http://schemas.microsoft.com/office/word/2010/wordprocessingShape">
                        <wps:cNvPr id="8" name="直接连接符 8"/>
                        <wps:cNvSpPr/>
                        <wps:spPr>
                          <a:xfrm>
                            <a:off x="1080" y="294"/>
                            <a:ext cx="737" cy="0"/>
                          </a:xfrm>
                          <a:prstGeom prst="line">
                            <a:avLst/>
                          </a:prstGeom>
                          <a:ln w="3152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0" name="直接连接符 10"/>
                        <wps:cNvSpPr/>
                        <wps:spPr>
                          <a:xfrm>
                            <a:off x="1080" y="303"/>
                            <a:ext cx="737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7" style="width:36.9pt;height:0.85pt;margin-top:14.55pt;margin-left:54pt;mso-height-relative:page;mso-position-horizontal-relative:page;mso-width-relative:page;position:absolute;z-index:-251652096" coordorigin="1080,292" coordsize="738,17">
                <o:lock v:ext="edit" aspectratio="f"/>
                <v:line id="_x0000_s1026" o:spid="_x0000_s1028" style="position:absolute" from="21600,5880" to="36340,5880" coordsize="21600,21600" stroked="t" strokecolor="black">
                  <v:stroke joinstyle="round"/>
                  <o:lock v:ext="edit" aspectratio="f"/>
                </v:line>
                <v:line id="_x0000_s1026" o:spid="_x0000_s1029" style="position:absolute" from="21600,6060" to="36340,606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6209665</wp:posOffset>
                </wp:positionH>
                <wp:positionV relativeFrom="paragraph">
                  <wp:posOffset>184785</wp:posOffset>
                </wp:positionV>
                <wp:extent cx="467995" cy="10795"/>
                <wp:effectExtent l="0" t="3175" r="1905" b="508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7995" cy="10795"/>
                          <a:chOff x="9780" y="292"/>
                          <a:chExt cx="737" cy="17"/>
                        </a:xfrm>
                      </wpg:grpSpPr>
                      <wps:wsp xmlns:wps="http://schemas.microsoft.com/office/word/2010/wordprocessingShape">
                        <wps:cNvPr id="29" name="直接连接符 29"/>
                        <wps:cNvSpPr/>
                        <wps:spPr>
                          <a:xfrm>
                            <a:off x="9780" y="294"/>
                            <a:ext cx="736" cy="0"/>
                          </a:xfrm>
                          <a:prstGeom prst="line">
                            <a:avLst/>
                          </a:prstGeom>
                          <a:ln w="3152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0" name="直接连接符 30"/>
                        <wps:cNvSpPr/>
                        <wps:spPr>
                          <a:xfrm>
                            <a:off x="9780" y="303"/>
                            <a:ext cx="736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0" style="width:36.85pt;height:0.85pt;margin-top:14.55pt;margin-left:488.95pt;mso-height-relative:page;mso-position-horizontal-relative:page;mso-width-relative:page;position:absolute;z-index:-251650048" coordorigin="9780,292" coordsize="737,17">
                <o:lock v:ext="edit" aspectratio="f"/>
                <v:line id="_x0000_s1026" o:spid="_x0000_s1031" style="position:absolute" from="195600,5880" to="210320,5880" coordsize="21600,21600" stroked="t" strokecolor="black">
                  <v:stroke joinstyle="round"/>
                  <o:lock v:ext="edit" aspectratio="f"/>
                </v:line>
                <v:line id="_x0000_s1026" o:spid="_x0000_s1032" style="position:absolute" from="195600,6060" to="210320,606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cs="Times New Roman" w:hint="default"/>
          <w:spacing w:val="-3"/>
          <w:sz w:val="21"/>
        </w:rPr>
        <w:t>热</w:t>
      </w:r>
      <w:r>
        <w:rPr>
          <w:rFonts w:ascii="Times New Roman" w:hAnsi="Times New Roman" w:cs="Times New Roman" w:hint="default"/>
          <w:spacing w:val="-77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使</w:t>
      </w:r>
      <w:r>
        <w:rPr>
          <w:rFonts w:ascii="Times New Roman" w:hAnsi="Times New Roman" w:cs="Times New Roman" w:hint="default"/>
          <w:sz w:val="21"/>
        </w:rPr>
        <w:t>地板</w:t>
      </w:r>
      <w:r>
        <w:rPr>
          <w:rFonts w:ascii="Times New Roman" w:hAnsi="Times New Roman" w:cs="Times New Roman" w:hint="default"/>
          <w:spacing w:val="-3"/>
          <w:sz w:val="21"/>
        </w:rPr>
        <w:t>温</w:t>
      </w:r>
      <w:r>
        <w:rPr>
          <w:rFonts w:ascii="Times New Roman" w:hAnsi="Times New Roman" w:cs="Times New Roman" w:hint="default"/>
          <w:sz w:val="21"/>
        </w:rPr>
        <w:t>度</w:t>
      </w:r>
      <w:r>
        <w:rPr>
          <w:rFonts w:ascii="Times New Roman" w:hAnsi="Times New Roman" w:cs="Times New Roman" w:hint="default"/>
          <w:spacing w:val="-3"/>
          <w:sz w:val="21"/>
        </w:rPr>
        <w:t>骤</w:t>
      </w:r>
      <w:r>
        <w:rPr>
          <w:rFonts w:ascii="Times New Roman" w:hAnsi="Times New Roman" w:cs="Times New Roman" w:hint="default"/>
          <w:sz w:val="21"/>
        </w:rPr>
        <w:t>降</w:t>
      </w:r>
      <w:r>
        <w:rPr>
          <w:rFonts w:ascii="Times New Roman" w:hAnsi="Times New Roman" w:cs="Times New Roman" w:hint="default"/>
          <w:spacing w:val="-77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在</w:t>
      </w:r>
      <w:r>
        <w:rPr>
          <w:rFonts w:ascii="Times New Roman" w:hAnsi="Times New Roman" w:cs="Times New Roman" w:hint="default"/>
          <w:sz w:val="21"/>
        </w:rPr>
        <w:t>地</w:t>
      </w:r>
      <w:r>
        <w:rPr>
          <w:rFonts w:ascii="Times New Roman" w:hAnsi="Times New Roman" w:cs="Times New Roman" w:hint="default"/>
          <w:spacing w:val="-3"/>
          <w:sz w:val="21"/>
        </w:rPr>
        <w:t>板</w:t>
      </w:r>
      <w:r>
        <w:rPr>
          <w:rFonts w:ascii="Times New Roman" w:hAnsi="Times New Roman" w:cs="Times New Roman" w:hint="default"/>
          <w:sz w:val="21"/>
        </w:rPr>
        <w:t>上</w:t>
      </w:r>
      <w:r>
        <w:rPr>
          <w:rFonts w:ascii="Times New Roman" w:hAnsi="Times New Roman" w:cs="Times New Roman" w:hint="default"/>
          <w:spacing w:val="-3"/>
          <w:sz w:val="21"/>
        </w:rPr>
        <w:t>洒</w:t>
      </w:r>
      <w:r>
        <w:rPr>
          <w:rFonts w:ascii="Times New Roman" w:hAnsi="Times New Roman" w:cs="Times New Roman" w:hint="default"/>
          <w:sz w:val="21"/>
        </w:rPr>
        <w:t>水</w:t>
      </w:r>
      <w:r>
        <w:rPr>
          <w:rFonts w:ascii="Times New Roman" w:hAnsi="Times New Roman" w:cs="Times New Roman" w:hint="default"/>
          <w:spacing w:val="-3"/>
          <w:sz w:val="21"/>
        </w:rPr>
        <w:t>即</w:t>
      </w:r>
      <w:r>
        <w:rPr>
          <w:rFonts w:ascii="Times New Roman" w:hAnsi="Times New Roman" w:cs="Times New Roman" w:hint="default"/>
          <w:sz w:val="21"/>
        </w:rPr>
        <w:t>可</w:t>
      </w:r>
      <w:r>
        <w:rPr>
          <w:rFonts w:ascii="Times New Roman" w:hAnsi="Times New Roman" w:cs="Times New Roman" w:hint="default"/>
          <w:spacing w:val="-3"/>
          <w:sz w:val="21"/>
        </w:rPr>
        <w:t>冻成</w:t>
      </w:r>
      <w:r>
        <w:rPr>
          <w:rFonts w:ascii="Times New Roman" w:hAnsi="Times New Roman" w:cs="Times New Roman" w:hint="default"/>
          <w:sz w:val="21"/>
        </w:rPr>
        <w:t>冰面</w:t>
      </w:r>
      <w:r>
        <w:rPr>
          <w:rFonts w:ascii="Times New Roman" w:hAnsi="Times New Roman" w:cs="Times New Roman" w:hint="default"/>
          <w:spacing w:val="-80"/>
          <w:sz w:val="21"/>
        </w:rPr>
        <w:t>；</w:t>
      </w:r>
      <w:r>
        <w:rPr>
          <w:rFonts w:ascii="Times New Roman" w:hAnsi="Times New Roman" w:cs="Times New Roman" w:hint="default"/>
          <w:sz w:val="21"/>
        </w:rPr>
        <w:t>压</w:t>
      </w:r>
      <w:r>
        <w:rPr>
          <w:rFonts w:ascii="Times New Roman" w:hAnsi="Times New Roman" w:cs="Times New Roman" w:hint="default"/>
          <w:spacing w:val="-3"/>
          <w:sz w:val="21"/>
        </w:rPr>
        <w:t>缩</w:t>
      </w:r>
      <w:r>
        <w:rPr>
          <w:rFonts w:ascii="Times New Roman" w:hAnsi="Times New Roman" w:cs="Times New Roman" w:hint="default"/>
          <w:sz w:val="21"/>
        </w:rPr>
        <w:t>机</w:t>
      </w:r>
      <w:r>
        <w:rPr>
          <w:rFonts w:ascii="Times New Roman" w:hAnsi="Times New Roman" w:cs="Times New Roman" w:hint="default"/>
          <w:spacing w:val="-3"/>
          <w:sz w:val="21"/>
        </w:rPr>
        <w:t>再</w:t>
      </w:r>
      <w:r>
        <w:rPr>
          <w:rFonts w:ascii="Times New Roman" w:hAnsi="Times New Roman" w:cs="Times New Roman" w:hint="default"/>
          <w:sz w:val="21"/>
        </w:rPr>
        <w:t>将</w:t>
      </w:r>
      <w:r>
        <w:rPr>
          <w:rFonts w:ascii="Times New Roman" w:hAnsi="Times New Roman" w:cs="Times New Roman" w:hint="default"/>
          <w:spacing w:val="-3"/>
          <w:sz w:val="21"/>
        </w:rPr>
        <w:t>管</w:t>
      </w:r>
      <w:r>
        <w:rPr>
          <w:rFonts w:ascii="Times New Roman" w:hAnsi="Times New Roman" w:cs="Times New Roman" w:hint="default"/>
          <w:sz w:val="21"/>
        </w:rPr>
        <w:t>道</w:t>
      </w:r>
      <w:r>
        <w:rPr>
          <w:rFonts w:ascii="Times New Roman" w:hAnsi="Times New Roman" w:cs="Times New Roman" w:hint="default"/>
          <w:spacing w:val="-3"/>
          <w:sz w:val="21"/>
        </w:rPr>
        <w:t>排出</w:t>
      </w:r>
      <w:r>
        <w:rPr>
          <w:rFonts w:ascii="Times New Roman" w:hAnsi="Times New Roman" w:cs="Times New Roman" w:hint="default"/>
          <w:sz w:val="21"/>
        </w:rPr>
        <w:t>的二</w:t>
      </w:r>
      <w:r>
        <w:rPr>
          <w:rFonts w:ascii="Times New Roman" w:hAnsi="Times New Roman" w:cs="Times New Roman" w:hint="default"/>
          <w:spacing w:val="-3"/>
          <w:sz w:val="21"/>
        </w:rPr>
        <w:t>氧</w:t>
      </w:r>
      <w:r>
        <w:rPr>
          <w:rFonts w:ascii="Times New Roman" w:hAnsi="Times New Roman" w:cs="Times New Roman" w:hint="default"/>
          <w:sz w:val="21"/>
        </w:rPr>
        <w:t>化</w:t>
      </w:r>
      <w:r>
        <w:rPr>
          <w:rFonts w:ascii="Times New Roman" w:hAnsi="Times New Roman" w:cs="Times New Roman" w:hint="default"/>
          <w:spacing w:val="-3"/>
          <w:sz w:val="21"/>
        </w:rPr>
        <w:t>碳</w:t>
      </w:r>
      <w:r>
        <w:rPr>
          <w:rFonts w:ascii="Times New Roman" w:hAnsi="Times New Roman" w:cs="Times New Roman" w:hint="default"/>
          <w:sz w:val="21"/>
        </w:rPr>
        <w:t>压缩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pacing w:val="-3"/>
          <w:sz w:val="21"/>
        </w:rPr>
        <w:t>(</w:t>
      </w:r>
      <w:r>
        <w:rPr>
          <w:rFonts w:ascii="Times New Roman" w:hAnsi="Times New Roman" w:cs="Times New Roman" w:hint="default"/>
          <w:spacing w:val="-17"/>
          <w:sz w:val="21"/>
        </w:rPr>
        <w:t>填</w:t>
      </w:r>
      <w:r>
        <w:rPr>
          <w:rFonts w:ascii="Times New Roman" w:hAnsi="Times New Roman" w:cs="Times New Roman" w:hint="default"/>
          <w:sz w:val="21"/>
        </w:rPr>
        <w:t>物态</w:t>
      </w:r>
      <w:r>
        <w:rPr>
          <w:rFonts w:ascii="Times New Roman" w:hAnsi="Times New Roman" w:cs="Times New Roman" w:hint="default"/>
          <w:spacing w:val="-3"/>
          <w:sz w:val="21"/>
        </w:rPr>
        <w:t>变</w:t>
      </w:r>
      <w:r>
        <w:rPr>
          <w:rFonts w:ascii="Times New Roman" w:hAnsi="Times New Roman" w:cs="Times New Roman" w:hint="default"/>
          <w:sz w:val="21"/>
        </w:rPr>
        <w:t>化</w:t>
      </w:r>
      <w:r>
        <w:rPr>
          <w:rFonts w:ascii="Times New Roman" w:hAnsi="Times New Roman" w:cs="Times New Roman" w:hint="default"/>
          <w:spacing w:val="-3"/>
          <w:sz w:val="21"/>
        </w:rPr>
        <w:t>)</w:t>
      </w:r>
      <w:r>
        <w:rPr>
          <w:rFonts w:ascii="Times New Roman" w:hAnsi="Times New Roman" w:cs="Times New Roman" w:hint="default"/>
          <w:sz w:val="21"/>
        </w:rPr>
        <w:t>循</w:t>
      </w:r>
      <w:r>
        <w:rPr>
          <w:rFonts w:ascii="Times New Roman" w:hAnsi="Times New Roman" w:cs="Times New Roman" w:hint="default"/>
          <w:spacing w:val="-3"/>
          <w:sz w:val="21"/>
        </w:rPr>
        <w:t>环</w:t>
      </w:r>
      <w:r>
        <w:rPr>
          <w:rFonts w:ascii="Times New Roman" w:hAnsi="Times New Roman" w:cs="Times New Roman" w:hint="default"/>
          <w:sz w:val="21"/>
        </w:rPr>
        <w:t>使</w:t>
      </w:r>
      <w:r>
        <w:rPr>
          <w:rFonts w:ascii="Times New Roman" w:hAnsi="Times New Roman" w:cs="Times New Roman" w:hint="default"/>
          <w:spacing w:val="-3"/>
          <w:sz w:val="21"/>
        </w:rPr>
        <w:t>用</w:t>
      </w:r>
      <w:r>
        <w:rPr>
          <w:rFonts w:ascii="Times New Roman" w:hAnsi="Times New Roman" w:cs="Times New Roman" w:hint="default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排出</w:t>
      </w:r>
      <w:r>
        <w:rPr>
          <w:rFonts w:ascii="Times New Roman" w:hAnsi="Times New Roman" w:cs="Times New Roman" w:hint="default"/>
          <w:sz w:val="21"/>
        </w:rPr>
        <w:t>的余</w:t>
      </w:r>
      <w:r>
        <w:rPr>
          <w:rFonts w:ascii="Times New Roman" w:hAnsi="Times New Roman" w:cs="Times New Roman" w:hint="default"/>
          <w:spacing w:val="-3"/>
          <w:sz w:val="21"/>
        </w:rPr>
        <w:t>热</w:t>
      </w:r>
      <w:r>
        <w:rPr>
          <w:rFonts w:ascii="Times New Roman" w:hAnsi="Times New Roman" w:cs="Times New Roman" w:hint="default"/>
          <w:sz w:val="21"/>
        </w:rPr>
        <w:t>用</w:t>
      </w:r>
      <w:r>
        <w:rPr>
          <w:rFonts w:ascii="Times New Roman" w:hAnsi="Times New Roman" w:cs="Times New Roman" w:hint="default"/>
          <w:spacing w:val="-3"/>
          <w:sz w:val="21"/>
        </w:rPr>
        <w:t>于</w:t>
      </w:r>
      <w:r>
        <w:rPr>
          <w:rFonts w:ascii="Times New Roman" w:hAnsi="Times New Roman" w:cs="Times New Roman" w:hint="default"/>
          <w:sz w:val="21"/>
        </w:rPr>
        <w:t>生</w:t>
      </w:r>
      <w:r>
        <w:rPr>
          <w:rFonts w:ascii="Times New Roman" w:hAnsi="Times New Roman" w:cs="Times New Roman" w:hint="default"/>
          <w:spacing w:val="-3"/>
          <w:sz w:val="21"/>
        </w:rPr>
        <w:t>活</w:t>
      </w:r>
      <w:r>
        <w:rPr>
          <w:rFonts w:ascii="Times New Roman" w:hAnsi="Times New Roman" w:cs="Times New Roman" w:hint="default"/>
          <w:sz w:val="21"/>
        </w:rPr>
        <w:t>用</w:t>
      </w:r>
      <w:r>
        <w:rPr>
          <w:rFonts w:ascii="Times New Roman" w:hAnsi="Times New Roman" w:cs="Times New Roman" w:hint="default"/>
          <w:spacing w:val="-3"/>
          <w:sz w:val="21"/>
        </w:rPr>
        <w:t>水</w:t>
      </w:r>
      <w:r>
        <w:rPr>
          <w:rFonts w:ascii="Times New Roman" w:hAnsi="Times New Roman" w:cs="Times New Roman" w:hint="default"/>
          <w:sz w:val="21"/>
        </w:rPr>
        <w:t>、</w:t>
      </w:r>
      <w:r>
        <w:rPr>
          <w:rFonts w:ascii="Times New Roman" w:hAnsi="Times New Roman" w:cs="Times New Roman" w:hint="default"/>
          <w:spacing w:val="-3"/>
          <w:sz w:val="21"/>
        </w:rPr>
        <w:t>融</w:t>
      </w:r>
      <w:r>
        <w:rPr>
          <w:rFonts w:ascii="Times New Roman" w:hAnsi="Times New Roman" w:cs="Times New Roman" w:hint="default"/>
          <w:sz w:val="21"/>
        </w:rPr>
        <w:t>冰池</w:t>
      </w:r>
      <w:r>
        <w:rPr>
          <w:rFonts w:ascii="Times New Roman" w:hAnsi="Times New Roman" w:cs="Times New Roman" w:hint="default"/>
          <w:spacing w:val="-3"/>
          <w:sz w:val="21"/>
        </w:rPr>
        <w:t>融</w:t>
      </w:r>
      <w:r>
        <w:rPr>
          <w:rFonts w:ascii="Times New Roman" w:hAnsi="Times New Roman" w:cs="Times New Roman" w:hint="default"/>
          <w:sz w:val="21"/>
        </w:rPr>
        <w:t>冰</w:t>
      </w:r>
      <w:r>
        <w:rPr>
          <w:rFonts w:ascii="Times New Roman" w:hAnsi="Times New Roman" w:cs="Times New Roman" w:hint="default"/>
          <w:spacing w:val="-3"/>
          <w:sz w:val="21"/>
        </w:rPr>
        <w:t>等。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53"/>
        <w:ind w:right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590"/>
          <w:tab w:val="left" w:pos="6011"/>
        </w:tabs>
        <w:spacing w:before="57" w:after="0" w:line="240" w:lineRule="auto"/>
        <w:ind w:left="589" w:right="0" w:hanging="45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3940175</wp:posOffset>
                </wp:positionH>
                <wp:positionV relativeFrom="paragraph">
                  <wp:posOffset>184150</wp:posOffset>
                </wp:positionV>
                <wp:extent cx="474345" cy="10795"/>
                <wp:effectExtent l="0" t="3175" r="8255" b="508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74345" cy="10795"/>
                          <a:chOff x="6205" y="291"/>
                          <a:chExt cx="747" cy="17"/>
                        </a:xfrm>
                      </wpg:grpSpPr>
                      <wps:wsp xmlns:wps="http://schemas.microsoft.com/office/word/2010/wordprocessingShape">
                        <wps:cNvPr id="14" name="直接连接符 14"/>
                        <wps:cNvSpPr/>
                        <wps:spPr>
                          <a:xfrm>
                            <a:off x="6205" y="293"/>
                            <a:ext cx="735" cy="0"/>
                          </a:xfrm>
                          <a:prstGeom prst="line">
                            <a:avLst/>
                          </a:prstGeom>
                          <a:ln w="3152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6" name="直接连接符 16"/>
                        <wps:cNvSpPr/>
                        <wps:spPr>
                          <a:xfrm>
                            <a:off x="6205" y="302"/>
                            <a:ext cx="747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37.35pt;height:0.85pt;margin-top:14.5pt;margin-left:310.25pt;mso-height-relative:page;mso-position-horizontal-relative:page;mso-width-relative:page;position:absolute;z-index:251670528" coordorigin="6205,291" coordsize="747,17">
                <o:lock v:ext="edit" aspectratio="f"/>
                <v:line id="_x0000_s1026" o:spid="_x0000_s1034" style="position:absolute" from="124100,5860" to="138800,5860" coordsize="21600,21600" stroked="t" strokecolor="black">
                  <v:stroke joinstyle="round"/>
                  <o:lock v:ext="edit" aspectratio="f"/>
                </v:line>
                <v:line id="_x0000_s1026" o:spid="_x0000_s1035" style="position:absolute" from="124100,6040" to="139040,604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cs="Times New Roman" w:hint="default"/>
          <w:sz w:val="21"/>
        </w:rPr>
        <w:t>某</w:t>
      </w:r>
      <w:r>
        <w:rPr>
          <w:rFonts w:ascii="Times New Roman" w:hAnsi="Times New Roman" w:cs="Times New Roman" w:hint="default"/>
          <w:spacing w:val="20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5G</w:t>
      </w:r>
      <w:r>
        <w:rPr>
          <w:rFonts w:ascii="Times New Roman" w:hAnsi="Times New Roman" w:cs="Times New Roman" w:hint="default"/>
          <w:spacing w:val="20"/>
          <w:sz w:val="21"/>
        </w:rPr>
        <w:t xml:space="preserve"> </w:t>
      </w:r>
      <w:r>
        <w:rPr>
          <w:rFonts w:ascii="Times New Roman" w:hAnsi="Times New Roman" w:cs="Times New Roman" w:hint="default"/>
          <w:spacing w:val="12"/>
          <w:sz w:val="21"/>
        </w:rPr>
        <w:t>手机充电时与其它</w:t>
      </w:r>
      <w:r>
        <w:rPr>
          <w:rFonts w:ascii="Times New Roman" w:hAnsi="Times New Roman" w:cs="Times New Roman" w:hint="default"/>
          <w:spacing w:val="14"/>
          <w:sz w:val="21"/>
        </w:rPr>
        <w:t>家</w:t>
      </w:r>
      <w:r>
        <w:rPr>
          <w:rFonts w:ascii="Times New Roman" w:hAnsi="Times New Roman" w:cs="Times New Roman" w:hint="default"/>
          <w:spacing w:val="12"/>
          <w:sz w:val="21"/>
        </w:rPr>
        <w:t>用电器的连</w:t>
      </w:r>
      <w:r>
        <w:rPr>
          <w:rFonts w:ascii="Times New Roman" w:hAnsi="Times New Roman" w:cs="Times New Roman" w:hint="default"/>
          <w:spacing w:val="14"/>
          <w:sz w:val="21"/>
        </w:rPr>
        <w:t>接</w:t>
      </w:r>
      <w:r>
        <w:rPr>
          <w:rFonts w:ascii="Times New Roman" w:hAnsi="Times New Roman" w:cs="Times New Roman" w:hint="default"/>
          <w:spacing w:val="12"/>
          <w:sz w:val="21"/>
        </w:rPr>
        <w:t>方式</w:t>
      </w:r>
      <w:r>
        <w:rPr>
          <w:rFonts w:ascii="Times New Roman" w:hAnsi="Times New Roman" w:cs="Times New Roman" w:hint="default"/>
          <w:sz w:val="21"/>
        </w:rPr>
        <w:t>是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pacing w:val="14"/>
          <w:sz w:val="21"/>
        </w:rPr>
        <w:t>。</w:t>
      </w:r>
      <w:r>
        <w:rPr>
          <w:rFonts w:ascii="Times New Roman" w:hAnsi="Times New Roman" w:cs="Times New Roman" w:hint="default"/>
          <w:spacing w:val="11"/>
          <w:sz w:val="21"/>
        </w:rPr>
        <w:t>该手机电池上</w:t>
      </w:r>
      <w:r>
        <w:rPr>
          <w:rFonts w:ascii="Times New Roman" w:hAnsi="Times New Roman" w:cs="Times New Roman" w:hint="default"/>
          <w:spacing w:val="14"/>
          <w:sz w:val="21"/>
        </w:rPr>
        <w:t>标</w:t>
      </w:r>
      <w:r>
        <w:rPr>
          <w:rFonts w:ascii="Times New Roman" w:hAnsi="Times New Roman" w:cs="Times New Roman" w:hint="default"/>
          <w:spacing w:val="11"/>
          <w:sz w:val="21"/>
        </w:rPr>
        <w:t>明电</w:t>
      </w:r>
      <w:r>
        <w:rPr>
          <w:rFonts w:ascii="Times New Roman" w:hAnsi="Times New Roman" w:cs="Times New Roman" w:hint="default"/>
          <w:spacing w:val="14"/>
          <w:sz w:val="21"/>
        </w:rPr>
        <w:t>压</w:t>
      </w:r>
      <w:r>
        <w:rPr>
          <w:rFonts w:ascii="Times New Roman" w:hAnsi="Times New Roman" w:cs="Times New Roman" w:hint="default"/>
          <w:sz w:val="21"/>
        </w:rPr>
        <w:t>为</w:t>
      </w:r>
      <w:r>
        <w:rPr>
          <w:rFonts w:ascii="Times New Roman" w:hAnsi="Times New Roman" w:cs="Times New Roman" w:hint="default"/>
          <w:spacing w:val="13"/>
          <w:sz w:val="21"/>
        </w:rPr>
        <w:t xml:space="preserve"> </w:t>
      </w:r>
      <w:r>
        <w:rPr>
          <w:rFonts w:ascii="Times New Roman" w:hAnsi="Times New Roman" w:cs="Times New Roman" w:hint="default"/>
          <w:spacing w:val="3"/>
          <w:sz w:val="21"/>
        </w:rPr>
        <w:t>3.8V，</w:t>
      </w:r>
      <w:r>
        <w:rPr>
          <w:rFonts w:ascii="Times New Roman" w:hAnsi="Times New Roman" w:cs="Times New Roman" w:hint="default"/>
          <w:spacing w:val="14"/>
          <w:sz w:val="21"/>
        </w:rPr>
        <w:t>容</w:t>
      </w:r>
      <w:r>
        <w:rPr>
          <w:rFonts w:ascii="Times New Roman" w:hAnsi="Times New Roman" w:cs="Times New Roman" w:hint="default"/>
          <w:sz w:val="21"/>
        </w:rPr>
        <w:t>量</w:t>
      </w:r>
    </w:p>
    <w:p>
      <w:pPr>
        <w:spacing w:after="0" w:line="240" w:lineRule="auto"/>
        <w:jc w:val="left"/>
        <w:rPr>
          <w:rFonts w:ascii="Times New Roman" w:hAnsi="Times New Roman" w:cs="Times New Roman" w:hint="default"/>
          <w:sz w:val="21"/>
        </w:rPr>
        <w:sectPr>
          <w:headerReference w:type="default" r:id="rId20"/>
          <w:footerReference w:type="default" r:id="rId21"/>
          <w:pgSz w:w="11910" w:h="16840"/>
          <w:pgMar w:top="1460" w:right="240" w:bottom="1000" w:left="940" w:header="592" w:footer="807" w:gutter="0"/>
          <w:pgNumType w:fmt="decimal"/>
          <w:cols w:space="708"/>
        </w:sectPr>
      </w:pPr>
    </w:p>
    <w:p>
      <w:pPr>
        <w:tabs>
          <w:tab w:val="left" w:pos="4402"/>
        </w:tabs>
        <w:spacing w:before="55"/>
        <w:ind w:left="177" w:right="0" w:firstLine="0"/>
        <w:jc w:val="left"/>
        <w:rPr>
          <w:rFonts w:ascii="Times New Roman" w:eastAsia="宋体" w:hAnsi="Times New Roman" w:cs="Times New Roman" w:hint="default"/>
          <w:sz w:val="21"/>
          <w:lang w:eastAsia="zh-CN"/>
        </w:rPr>
      </w:pPr>
      <w:r>
        <w:rPr>
          <w:rFonts w:ascii="Times New Roman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2839720</wp:posOffset>
                </wp:positionH>
                <wp:positionV relativeFrom="paragraph">
                  <wp:posOffset>184785</wp:posOffset>
                </wp:positionV>
                <wp:extent cx="467995" cy="10795"/>
                <wp:effectExtent l="0" t="3175" r="1905" b="508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7995" cy="10795"/>
                          <a:chOff x="4472" y="292"/>
                          <a:chExt cx="737" cy="17"/>
                        </a:xfrm>
                      </wpg:grpSpPr>
                      <wps:wsp xmlns:wps="http://schemas.microsoft.com/office/word/2010/wordprocessingShape">
                        <wps:cNvPr id="24" name="直接连接符 24"/>
                        <wps:cNvSpPr/>
                        <wps:spPr>
                          <a:xfrm>
                            <a:off x="4472" y="294"/>
                            <a:ext cx="737" cy="0"/>
                          </a:xfrm>
                          <a:prstGeom prst="line">
                            <a:avLst/>
                          </a:prstGeom>
                          <a:ln w="3152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" name="直接连接符 26"/>
                        <wps:cNvSpPr/>
                        <wps:spPr>
                          <a:xfrm>
                            <a:off x="4472" y="302"/>
                            <a:ext cx="735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6" style="width:36.85pt;height:0.85pt;margin-top:14.55pt;margin-left:223.6pt;mso-height-relative:page;mso-position-horizontal-relative:page;mso-width-relative:page;position:absolute;z-index:251672576" coordorigin="4472,292" coordsize="737,17">
                <o:lock v:ext="edit" aspectratio="f"/>
                <v:line id="_x0000_s1026" o:spid="_x0000_s1037" style="position:absolute" from="89440,5880" to="104180,5880" coordsize="21600,21600" stroked="t" strokecolor="black">
                  <v:stroke joinstyle="round"/>
                  <o:lock v:ext="edit" aspectratio="f"/>
                </v:line>
                <v:line id="_x0000_s1026" o:spid="_x0000_s1038" style="position:absolute" from="89440,6040" to="104140,604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Times New Roman" w:eastAsia="Times New Roman" w:hAnsi="Times New Roman" w:cs="Times New Roman" w:hint="default"/>
          <w:spacing w:val="-12"/>
          <w:w w:val="105"/>
          <w:sz w:val="23"/>
        </w:rPr>
        <w:t>4500</w:t>
      </w:r>
      <w:r>
        <w:rPr>
          <w:rFonts w:ascii="Times New Roman" w:eastAsia="Times New Roman" w:hAnsi="Times New Roman" w:cs="Times New Roman" w:hint="default"/>
          <w:i/>
          <w:spacing w:val="-12"/>
          <w:w w:val="105"/>
          <w:sz w:val="23"/>
        </w:rPr>
        <w:t>mA</w:t>
      </w:r>
      <w:r>
        <w:rPr>
          <w:rFonts w:ascii="Times New Roman" w:eastAsia="Times New Roman" w:hAnsi="Times New Roman" w:cs="Times New Roman" w:hint="default"/>
          <w:spacing w:val="-12"/>
          <w:w w:val="105"/>
          <w:sz w:val="23"/>
        </w:rPr>
        <w:t xml:space="preserve">gh </w:t>
      </w:r>
      <w:r>
        <w:rPr>
          <w:rFonts w:ascii="Times New Roman" w:hAnsi="Times New Roman" w:cs="Times New Roman" w:hint="default"/>
          <w:spacing w:val="-3"/>
          <w:w w:val="105"/>
          <w:sz w:val="21"/>
        </w:rPr>
        <w:t>，充满电后储存的电能为</w:t>
      </w:r>
      <w:r>
        <w:rPr>
          <w:rFonts w:ascii="Times New Roman" w:hAnsi="Times New Roman" w:cs="Times New Roman" w:hint="default"/>
          <w:spacing w:val="-3"/>
          <w:w w:val="105"/>
          <w:sz w:val="21"/>
          <w:lang w:eastAsia="zh-CN"/>
        </w:rPr>
        <w:tab/>
      </w:r>
      <w:r>
        <w:rPr>
          <w:rFonts w:ascii="Times New Roman" w:hAnsi="Times New Roman" w:cs="Times New Roman" w:hint="default"/>
          <w:sz w:val="21"/>
        </w:rPr>
        <w:t>J。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56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9" w:after="0" w:line="240" w:lineRule="auto"/>
        <w:ind w:left="563" w:right="0" w:hanging="424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一款暖手鼠标垫，内有两个</w:t>
      </w:r>
      <w:r>
        <w:rPr>
          <w:rFonts w:ascii="Times New Roman" w:eastAsia="Times New Roman" w:hAnsi="Times New Roman" w:cs="Times New Roman" w:hint="default"/>
          <w:spacing w:val="-5"/>
          <w:sz w:val="23"/>
        </w:rPr>
        <w:t>10</w:t>
      </w:r>
      <w:r>
        <w:rPr>
          <w:rFonts w:ascii="Times New Roman" w:eastAsia="Symbol" w:hAnsi="Times New Roman" w:cs="Times New Roman" w:hint="default"/>
          <w:spacing w:val="-5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14"/>
          <w:sz w:val="23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的加热电阻，通过改变电阻的连接方式可实现多档位加热。最多可设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cs="Times New Roman" w:hint="default"/>
          <w:sz w:val="21"/>
        </w:rPr>
        <w:sectPr>
          <w:type w:val="continuous"/>
          <w:pgSz w:w="11910" w:h="16840"/>
          <w:pgMar w:top="1460" w:right="240" w:bottom="1000" w:left="940" w:header="592" w:footer="807" w:gutter="0"/>
          <w:pgNumType w:fmt="decimal"/>
          <w:cols w:space="708"/>
        </w:sectPr>
      </w:pPr>
    </w:p>
    <w:p>
      <w:pPr>
        <w:keepNext w:val="0"/>
        <w:keepLines w:val="0"/>
        <w:pageBreakBefore w:val="0"/>
        <w:widowControl w:val="0"/>
        <w:tabs>
          <w:tab w:val="left" w:pos="108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3" w:line="240" w:lineRule="auto"/>
        <w:ind w:left="140" w:right="0" w:firstLine="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819785</wp:posOffset>
                </wp:positionH>
                <wp:positionV relativeFrom="paragraph">
                  <wp:posOffset>181610</wp:posOffset>
                </wp:positionV>
                <wp:extent cx="467995" cy="10795"/>
                <wp:effectExtent l="0" t="3175" r="1905" b="508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7995" cy="10795"/>
                          <a:chOff x="1292" y="287"/>
                          <a:chExt cx="737" cy="17"/>
                        </a:xfrm>
                      </wpg:grpSpPr>
                      <wps:wsp xmlns:wps="http://schemas.microsoft.com/office/word/2010/wordprocessingShape">
                        <wps:cNvPr id="35" name="直接连接符 35"/>
                        <wps:cNvSpPr/>
                        <wps:spPr>
                          <a:xfrm>
                            <a:off x="1292" y="289"/>
                            <a:ext cx="737" cy="0"/>
                          </a:xfrm>
                          <a:prstGeom prst="line">
                            <a:avLst/>
                          </a:prstGeom>
                          <a:ln w="3152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6" name="直接连接符 36"/>
                        <wps:cNvSpPr/>
                        <wps:spPr>
                          <a:xfrm>
                            <a:off x="1292" y="298"/>
                            <a:ext cx="734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9" style="width:36.85pt;height:0.85pt;margin-top:14.3pt;margin-left:64.55pt;mso-height-relative:page;mso-position-horizontal-relative:page;mso-width-relative:page;position:absolute;z-index:251674624" coordorigin="1292,287" coordsize="737,17">
                <o:lock v:ext="edit" aspectratio="f"/>
                <v:line id="_x0000_s1026" o:spid="_x0000_s1040" style="position:absolute" from="25840,5780" to="40580,5780" coordsize="21600,21600" stroked="t" strokecolor="black">
                  <v:stroke joinstyle="round"/>
                  <o:lock v:ext="edit" aspectratio="f"/>
                </v:line>
                <v:line id="_x0000_s1026" o:spid="_x0000_s1041" style="position:absolute" from="25840,5960" to="40520,596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cs="Times New Roman" w:hint="default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3420110</wp:posOffset>
                </wp:positionH>
                <wp:positionV relativeFrom="paragraph">
                  <wp:posOffset>181610</wp:posOffset>
                </wp:positionV>
                <wp:extent cx="466725" cy="10795"/>
                <wp:effectExtent l="0" t="3175" r="3175" b="508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66725" cy="10795"/>
                          <a:chOff x="5387" y="287"/>
                          <a:chExt cx="735" cy="17"/>
                        </a:xfrm>
                      </wpg:grpSpPr>
                      <wps:wsp xmlns:wps="http://schemas.microsoft.com/office/word/2010/wordprocessingShape">
                        <wps:cNvPr id="32" name="直接连接符 32"/>
                        <wps:cNvSpPr/>
                        <wps:spPr>
                          <a:xfrm>
                            <a:off x="5387" y="289"/>
                            <a:ext cx="734" cy="0"/>
                          </a:xfrm>
                          <a:prstGeom prst="line">
                            <a:avLst/>
                          </a:prstGeom>
                          <a:ln w="3152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3" name="直接连接符 33"/>
                        <wps:cNvSpPr/>
                        <wps:spPr>
                          <a:xfrm>
                            <a:off x="5387" y="298"/>
                            <a:ext cx="734" cy="0"/>
                          </a:xfrm>
                          <a:prstGeom prst="line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2" style="width:36.75pt;height:0.85pt;margin-top:14.3pt;margin-left:269.3pt;mso-height-relative:page;mso-position-horizontal-relative:page;mso-width-relative:page;position:absolute;z-index:251676672" coordorigin="5387,287" coordsize="735,17">
                <o:lock v:ext="edit" aspectratio="f"/>
                <v:line id="_x0000_s1026" o:spid="_x0000_s1043" style="position:absolute" from="107740,5780" to="122420,5780" coordsize="21600,21600" stroked="t" strokecolor="black">
                  <v:stroke joinstyle="round"/>
                  <o:lock v:ext="edit" aspectratio="f"/>
                </v:line>
                <v:line id="_x0000_s1026" o:spid="_x0000_s1044" style="position:absolute" from="107740,5960" to="122420,5960" coordsize="21600,21600" stroked="t" strokecolor="black">
                  <v:stroke joinstyle="round"/>
                  <o:lock v:ext="edit" aspectratio="f"/>
                </v:line>
              </v:group>
            </w:pict>
          </mc:Fallback>
        </mc:AlternateContent>
      </w:r>
      <w:r>
        <w:rPr>
          <w:rFonts w:ascii="Times New Roman" w:hAnsi="Times New Roman" w:cs="Times New Roman" w:hint="default"/>
          <w:sz w:val="21"/>
        </w:rPr>
        <w:t>置</w:t>
      </w:r>
      <w:r>
        <w:rPr>
          <w:rFonts w:ascii="Times New Roman" w:hAnsi="Times New Roman" w:cs="Times New Roman" w:hint="default"/>
          <w:sz w:val="21"/>
        </w:rPr>
        <w:tab/>
      </w:r>
      <w:r>
        <w:rPr>
          <w:rFonts w:ascii="Times New Roman" w:hAnsi="Times New Roman" w:cs="Times New Roman" w:hint="default"/>
          <w:sz w:val="21"/>
        </w:rPr>
        <w:t>个</w:t>
      </w:r>
      <w:r>
        <w:rPr>
          <w:rFonts w:ascii="Times New Roman" w:hAnsi="Times New Roman" w:cs="Times New Roman" w:hint="default"/>
          <w:spacing w:val="-3"/>
          <w:sz w:val="21"/>
        </w:rPr>
        <w:t>加</w:t>
      </w:r>
      <w:r>
        <w:rPr>
          <w:rFonts w:ascii="Times New Roman" w:hAnsi="Times New Roman" w:cs="Times New Roman" w:hint="default"/>
          <w:sz w:val="21"/>
        </w:rPr>
        <w:t>热</w:t>
      </w:r>
      <w:r>
        <w:rPr>
          <w:rFonts w:ascii="Times New Roman" w:hAnsi="Times New Roman" w:cs="Times New Roman" w:hint="default"/>
          <w:spacing w:val="-3"/>
          <w:sz w:val="21"/>
        </w:rPr>
        <w:t>档</w:t>
      </w:r>
      <w:r>
        <w:rPr>
          <w:rFonts w:ascii="Times New Roman" w:hAnsi="Times New Roman" w:cs="Times New Roman" w:hint="default"/>
          <w:sz w:val="21"/>
        </w:rPr>
        <w:t>位</w:t>
      </w:r>
      <w:r>
        <w:rPr>
          <w:rFonts w:ascii="Times New Roman" w:hAnsi="Times New Roman" w:cs="Times New Roman" w:hint="default"/>
          <w:spacing w:val="-3"/>
          <w:sz w:val="21"/>
        </w:rPr>
        <w:t>，最</w:t>
      </w:r>
      <w:r>
        <w:rPr>
          <w:rFonts w:ascii="Times New Roman" w:hAnsi="Times New Roman" w:cs="Times New Roman" w:hint="default"/>
          <w:sz w:val="21"/>
        </w:rPr>
        <w:t>大功</w:t>
      </w:r>
      <w:r>
        <w:rPr>
          <w:rFonts w:ascii="Times New Roman" w:hAnsi="Times New Roman" w:cs="Times New Roman" w:hint="default"/>
          <w:spacing w:val="-3"/>
          <w:sz w:val="21"/>
        </w:rPr>
        <w:t>率</w:t>
      </w:r>
      <w:r>
        <w:rPr>
          <w:rFonts w:ascii="Times New Roman" w:hAnsi="Times New Roman" w:cs="Times New Roman" w:hint="default"/>
          <w:sz w:val="21"/>
        </w:rPr>
        <w:t>是</w:t>
      </w:r>
      <w:r>
        <w:rPr>
          <w:rFonts w:ascii="Times New Roman" w:hAnsi="Times New Roman" w:cs="Times New Roman" w:hint="default"/>
          <w:spacing w:val="-3"/>
          <w:sz w:val="21"/>
        </w:rPr>
        <w:t>最</w:t>
      </w:r>
      <w:r>
        <w:rPr>
          <w:rFonts w:ascii="Times New Roman" w:hAnsi="Times New Roman" w:cs="Times New Roman" w:hint="default"/>
          <w:sz w:val="21"/>
        </w:rPr>
        <w:t>小</w:t>
      </w:r>
      <w:r>
        <w:rPr>
          <w:rFonts w:ascii="Times New Roman" w:hAnsi="Times New Roman" w:cs="Times New Roman" w:hint="default"/>
          <w:spacing w:val="-3"/>
          <w:sz w:val="21"/>
        </w:rPr>
        <w:t>功</w:t>
      </w:r>
      <w:r>
        <w:rPr>
          <w:rFonts w:ascii="Times New Roman" w:hAnsi="Times New Roman" w:cs="Times New Roman" w:hint="default"/>
          <w:sz w:val="21"/>
        </w:rPr>
        <w:t>率的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240" w:lineRule="auto"/>
        <w:textAlignment w:val="auto"/>
        <w:rPr>
          <w:rFonts w:ascii="Times New Roman" w:hAnsi="Times New Roman" w:cs="Times New Roman" w:hint="default"/>
          <w:b w:val="0"/>
          <w:sz w:val="17"/>
        </w:r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458"/>
          <w:tab w:val="left" w:pos="2554"/>
          <w:tab w:val="left" w:pos="864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after="0" w:line="240" w:lineRule="auto"/>
        <w:ind w:left="140" w:right="1027" w:firstLine="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定</w:t>
      </w:r>
      <w:r>
        <w:rPr>
          <w:rFonts w:ascii="Times New Roman" w:hAnsi="Times New Roman" w:cs="Times New Roman" w:hint="default"/>
          <w:sz w:val="21"/>
        </w:rPr>
        <w:t>值</w:t>
      </w:r>
      <w:r>
        <w:rPr>
          <w:rFonts w:ascii="Times New Roman" w:hAnsi="Times New Roman" w:cs="Times New Roman" w:hint="default"/>
          <w:spacing w:val="-3"/>
          <w:sz w:val="21"/>
        </w:rPr>
        <w:t>电</w:t>
      </w:r>
      <w:r>
        <w:rPr>
          <w:rFonts w:ascii="Times New Roman" w:hAnsi="Times New Roman" w:cs="Times New Roman" w:hint="default"/>
          <w:sz w:val="21"/>
        </w:rPr>
        <w:t>阻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R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阻</w:t>
      </w:r>
      <w:r>
        <w:rPr>
          <w:rFonts w:ascii="Times New Roman" w:hAnsi="Times New Roman" w:cs="Times New Roman" w:hint="default"/>
          <w:sz w:val="21"/>
        </w:rPr>
        <w:t>值为</w:t>
      </w:r>
      <w:r>
        <w:rPr>
          <w:rFonts w:ascii="Times New Roman" w:hAnsi="Times New Roman" w:cs="Times New Roman" w:hint="default"/>
          <w:spacing w:val="-51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10</w:t>
      </w:r>
      <w:r>
        <w:rPr>
          <w:rFonts w:ascii="Times New Roman" w:hAnsi="Times New Roman" w:cs="Times New Roman" w:hint="default"/>
          <w:spacing w:val="-71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8"/>
          <w:sz w:val="23"/>
        </w:rPr>
        <w:t xml:space="preserve"> </w:t>
      </w:r>
      <w:r>
        <w:rPr>
          <w:rFonts w:ascii="Times New Roman" w:hAnsi="Times New Roman" w:cs="Times New Roman" w:hint="default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小</w:t>
      </w:r>
      <w:r>
        <w:rPr>
          <w:rFonts w:ascii="Times New Roman" w:hAnsi="Times New Roman" w:cs="Times New Roman" w:hint="default"/>
          <w:sz w:val="21"/>
        </w:rPr>
        <w:t>灯</w:t>
      </w:r>
      <w:r>
        <w:rPr>
          <w:rFonts w:ascii="Times New Roman" w:hAnsi="Times New Roman" w:cs="Times New Roman" w:hint="default"/>
          <w:spacing w:val="50"/>
          <w:sz w:val="21"/>
        </w:rPr>
        <w:t>泡</w:t>
      </w:r>
      <w:r>
        <w:rPr>
          <w:rFonts w:ascii="Times New Roman" w:hAnsi="Times New Roman" w:cs="Times New Roman" w:hint="default"/>
          <w:sz w:val="21"/>
        </w:rPr>
        <w:t>L</w:t>
      </w:r>
      <w:r>
        <w:rPr>
          <w:rFonts w:ascii="Times New Roman" w:hAnsi="Times New Roman" w:cs="Times New Roman" w:hint="default"/>
          <w:spacing w:val="-49"/>
          <w:sz w:val="21"/>
        </w:rPr>
        <w:t xml:space="preserve"> </w:t>
      </w:r>
      <w:r>
        <w:rPr>
          <w:rFonts w:ascii="Times New Roman" w:hAnsi="Times New Roman" w:cs="Times New Roman" w:hint="default"/>
          <w:spacing w:val="50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I-U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图</w:t>
      </w:r>
      <w:r>
        <w:rPr>
          <w:rFonts w:ascii="Times New Roman" w:hAnsi="Times New Roman" w:cs="Times New Roman" w:hint="default"/>
          <w:spacing w:val="-3"/>
          <w:sz w:val="21"/>
        </w:rPr>
        <w:t>象如</w:t>
      </w:r>
      <w:r>
        <w:rPr>
          <w:rFonts w:ascii="Times New Roman" w:hAnsi="Times New Roman" w:cs="Times New Roman" w:hint="default"/>
          <w:sz w:val="21"/>
        </w:rPr>
        <w:t>下图</w:t>
      </w:r>
      <w:r>
        <w:rPr>
          <w:rFonts w:ascii="Times New Roman" w:hAnsi="Times New Roman" w:cs="Times New Roman" w:hint="default"/>
          <w:spacing w:val="-3"/>
          <w:sz w:val="21"/>
        </w:rPr>
        <w:t>所</w:t>
      </w:r>
      <w:r>
        <w:rPr>
          <w:rFonts w:ascii="Times New Roman" w:hAnsi="Times New Roman" w:cs="Times New Roman" w:hint="default"/>
          <w:sz w:val="21"/>
        </w:rPr>
        <w:t>示</w:t>
      </w:r>
      <w:r>
        <w:rPr>
          <w:rFonts w:ascii="Times New Roman" w:hAnsi="Times New Roman" w:cs="Times New Roman" w:hint="default"/>
          <w:spacing w:val="-3"/>
          <w:sz w:val="21"/>
        </w:rPr>
        <w:t>。若</w:t>
      </w:r>
      <w:r>
        <w:rPr>
          <w:rFonts w:ascii="Times New Roman" w:hAnsi="Times New Roman" w:cs="Times New Roman" w:hint="default"/>
          <w:sz w:val="21"/>
        </w:rPr>
        <w:t>将</w:t>
      </w:r>
      <w:r>
        <w:rPr>
          <w:rFonts w:ascii="Times New Roman" w:hAnsi="Times New Roman" w:cs="Times New Roman" w:hint="default"/>
          <w:spacing w:val="-4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R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和</w:t>
      </w:r>
      <w:r>
        <w:rPr>
          <w:rFonts w:ascii="Times New Roman" w:hAnsi="Times New Roman" w:cs="Times New Roman" w:hint="default"/>
          <w:spacing w:val="-4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L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并</w:t>
      </w:r>
      <w:r>
        <w:rPr>
          <w:rFonts w:ascii="Times New Roman" w:hAnsi="Times New Roman" w:cs="Times New Roman" w:hint="default"/>
          <w:sz w:val="21"/>
        </w:rPr>
        <w:t>联后</w:t>
      </w:r>
      <w:r>
        <w:rPr>
          <w:rFonts w:ascii="Times New Roman" w:hAnsi="Times New Roman" w:cs="Times New Roman" w:hint="default"/>
          <w:spacing w:val="-3"/>
          <w:sz w:val="21"/>
        </w:rPr>
        <w:t>接</w:t>
      </w:r>
      <w:r>
        <w:rPr>
          <w:rFonts w:ascii="Times New Roman" w:hAnsi="Times New Roman" w:cs="Times New Roman" w:hint="default"/>
          <w:sz w:val="21"/>
        </w:rPr>
        <w:t>在</w:t>
      </w:r>
      <w:r>
        <w:rPr>
          <w:rFonts w:ascii="Times New Roman" w:hAnsi="Times New Roman" w:cs="Times New Roman" w:hint="default"/>
          <w:spacing w:val="-48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5V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电</w:t>
      </w:r>
      <w:r>
        <w:rPr>
          <w:rFonts w:ascii="Times New Roman" w:hAnsi="Times New Roman" w:cs="Times New Roman" w:hint="default"/>
          <w:spacing w:val="-3"/>
          <w:sz w:val="21"/>
        </w:rPr>
        <w:t>源</w:t>
      </w:r>
      <w:r>
        <w:rPr>
          <w:rFonts w:ascii="Times New Roman" w:hAnsi="Times New Roman" w:cs="Times New Roman" w:hint="default"/>
          <w:sz w:val="21"/>
        </w:rPr>
        <w:t>上， 则电</w:t>
      </w:r>
      <w:r>
        <w:rPr>
          <w:rFonts w:ascii="Times New Roman" w:hAnsi="Times New Roman" w:cs="Times New Roman" w:hint="default"/>
          <w:spacing w:val="-3"/>
          <w:sz w:val="21"/>
        </w:rPr>
        <w:t>路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总</w:t>
      </w:r>
      <w:r>
        <w:rPr>
          <w:rFonts w:ascii="Times New Roman" w:hAnsi="Times New Roman" w:cs="Times New Roman" w:hint="default"/>
          <w:sz w:val="21"/>
        </w:rPr>
        <w:t>电</w:t>
      </w:r>
      <w:r>
        <w:rPr>
          <w:rFonts w:ascii="Times New Roman" w:hAnsi="Times New Roman" w:cs="Times New Roman" w:hint="default"/>
          <w:spacing w:val="-3"/>
          <w:sz w:val="21"/>
        </w:rPr>
        <w:t>流</w:t>
      </w:r>
      <w:r>
        <w:rPr>
          <w:rFonts w:ascii="Times New Roman" w:hAnsi="Times New Roman" w:cs="Times New Roman" w:hint="default"/>
          <w:sz w:val="21"/>
        </w:rPr>
        <w:t>为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>A;</w:t>
      </w:r>
      <w:r>
        <w:rPr>
          <w:rFonts w:ascii="Times New Roman" w:hAnsi="Times New Roman" w:cs="Times New Roman" w:hint="default"/>
          <w:spacing w:val="-3"/>
          <w:sz w:val="21"/>
        </w:rPr>
        <w:t>若</w:t>
      </w:r>
      <w:r>
        <w:rPr>
          <w:rFonts w:ascii="Times New Roman" w:hAnsi="Times New Roman" w:cs="Times New Roman" w:hint="default"/>
          <w:sz w:val="21"/>
        </w:rPr>
        <w:t>将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R</w:t>
      </w:r>
      <w:r>
        <w:rPr>
          <w:rFonts w:ascii="Times New Roman" w:hAnsi="Times New Roman" w:cs="Times New Roman" w:hint="default"/>
          <w:spacing w:val="-53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和</w:t>
      </w:r>
      <w:r>
        <w:rPr>
          <w:rFonts w:ascii="Times New Roman" w:hAnsi="Times New Roman" w:cs="Times New Roman" w:hint="default"/>
          <w:spacing w:val="-51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L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串</w:t>
      </w:r>
      <w:r>
        <w:rPr>
          <w:rFonts w:ascii="Times New Roman" w:hAnsi="Times New Roman" w:cs="Times New Roman" w:hint="default"/>
          <w:sz w:val="21"/>
        </w:rPr>
        <w:t>联</w:t>
      </w:r>
      <w:r>
        <w:rPr>
          <w:rFonts w:ascii="Times New Roman" w:hAnsi="Times New Roman" w:cs="Times New Roman" w:hint="default"/>
          <w:spacing w:val="-3"/>
          <w:sz w:val="21"/>
        </w:rPr>
        <w:t>后接</w:t>
      </w:r>
      <w:r>
        <w:rPr>
          <w:rFonts w:ascii="Times New Roman" w:hAnsi="Times New Roman" w:cs="Times New Roman" w:hint="default"/>
          <w:sz w:val="21"/>
        </w:rPr>
        <w:t>在</w:t>
      </w:r>
      <w:r>
        <w:rPr>
          <w:rFonts w:ascii="Times New Roman" w:hAnsi="Times New Roman" w:cs="Times New Roman" w:hint="default"/>
          <w:spacing w:val="-53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8V</w:t>
      </w:r>
      <w:r>
        <w:rPr>
          <w:rFonts w:ascii="Times New Roman" w:hAnsi="Times New Roman" w:cs="Times New Roman" w:hint="default"/>
          <w:spacing w:val="-51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电</w:t>
      </w:r>
      <w:r>
        <w:rPr>
          <w:rFonts w:ascii="Times New Roman" w:hAnsi="Times New Roman" w:cs="Times New Roman" w:hint="default"/>
          <w:spacing w:val="-3"/>
          <w:sz w:val="21"/>
        </w:rPr>
        <w:t>源</w:t>
      </w:r>
      <w:r>
        <w:rPr>
          <w:rFonts w:ascii="Times New Roman" w:hAnsi="Times New Roman" w:cs="Times New Roman" w:hint="default"/>
          <w:sz w:val="21"/>
        </w:rPr>
        <w:t>上</w:t>
      </w:r>
      <w:r>
        <w:rPr>
          <w:rFonts w:ascii="Times New Roman" w:hAnsi="Times New Roman" w:cs="Times New Roman" w:hint="default"/>
          <w:spacing w:val="-3"/>
          <w:sz w:val="21"/>
        </w:rPr>
        <w:t>，</w:t>
      </w:r>
      <w:r>
        <w:rPr>
          <w:rFonts w:ascii="Times New Roman" w:hAnsi="Times New Roman" w:cs="Times New Roman" w:hint="default"/>
          <w:sz w:val="21"/>
        </w:rPr>
        <w:t>则</w:t>
      </w:r>
      <w:r>
        <w:rPr>
          <w:rFonts w:ascii="Times New Roman" w:hAnsi="Times New Roman" w:cs="Times New Roman" w:hint="default"/>
          <w:spacing w:val="-50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L</w:t>
      </w:r>
      <w:r>
        <w:rPr>
          <w:rFonts w:ascii="Times New Roman" w:hAnsi="Times New Roman" w:cs="Times New Roman" w:hint="default"/>
          <w:spacing w:val="-53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电功</w:t>
      </w:r>
      <w:r>
        <w:rPr>
          <w:rFonts w:ascii="Times New Roman" w:hAnsi="Times New Roman" w:cs="Times New Roman" w:hint="default"/>
          <w:sz w:val="21"/>
        </w:rPr>
        <w:t>率为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W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5" w:line="240" w:lineRule="auto"/>
        <w:ind w:left="383" w:right="0" w:firstLine="0"/>
        <w:jc w:val="left"/>
        <w:textAlignment w:val="auto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</w:rPr>
        <w:drawing>
          <wp:inline distT="0" distB="0" distL="0" distR="0">
            <wp:extent cx="1958975" cy="1301750"/>
            <wp:effectExtent l="0" t="0" r="9525" b="6350"/>
            <wp:docPr id="38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173204" name="image1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978" cy="130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    </w:t>
      </w:r>
      <w:r>
        <w:rPr>
          <w:rFonts w:ascii="Times New Roman" w:hAnsi="Times New Roman" w:cs="Times New Roman" w:hint="default"/>
          <w:spacing w:val="20"/>
          <w:sz w:val="20"/>
        </w:rPr>
        <w:t xml:space="preserve"> </w:t>
      </w:r>
      <w:r>
        <w:rPr>
          <w:rFonts w:ascii="Times New Roman" w:hAnsi="Times New Roman" w:cs="Times New Roman" w:hint="default"/>
          <w:sz w:val="24"/>
        </w:rPr>
        <w:t xml:space="preserve"> </w:t>
      </w:r>
    </w:p>
    <w:p>
      <w:pPr>
        <w:pStyle w:val="BodyText"/>
        <w:spacing w:before="105"/>
        <w:ind w:left="14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三、作图题：本题共 2 小题，每小题 2 分，共 4 分。</w:t>
      </w:r>
      <w:r>
        <w:rPr>
          <w:rFonts w:ascii="Times New Roman" w:hAnsi="Times New Roman" w:cs="Times New Roman" w:hint="default"/>
          <w:w w:val="99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458"/>
        </w:tabs>
        <w:spacing w:before="105" w:after="0" w:line="240" w:lineRule="auto"/>
        <w:ind w:left="457" w:right="0" w:hanging="318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如图所示，在圆圈内选填电流表或电压表的符号，当开关闭合时电路正常工作。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1"/>
        <w:rPr>
          <w:rFonts w:ascii="Times New Roman" w:hAnsi="Times New Roman" w:cs="Times New Roman" w:hint="default"/>
          <w:b w:val="0"/>
          <w:sz w:val="19"/>
        </w:rPr>
      </w:pPr>
    </w:p>
    <w:p>
      <w:pPr>
        <w:spacing w:before="0"/>
        <w:ind w:left="2804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786130</wp:posOffset>
            </wp:positionH>
            <wp:positionV relativeFrom="paragraph">
              <wp:posOffset>-855980</wp:posOffset>
            </wp:positionV>
            <wp:extent cx="1358265" cy="965200"/>
            <wp:effectExtent l="0" t="0" r="635" b="0"/>
            <wp:wrapNone/>
            <wp:docPr id="3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821136" name="image1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497" cy="965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458"/>
        </w:tabs>
        <w:spacing w:before="106" w:after="0" w:line="333" w:lineRule="auto"/>
        <w:ind w:left="140" w:right="922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869315</wp:posOffset>
            </wp:positionH>
            <wp:positionV relativeFrom="paragraph">
              <wp:posOffset>605155</wp:posOffset>
            </wp:positionV>
            <wp:extent cx="1913255" cy="1015365"/>
            <wp:effectExtent l="0" t="0" r="4445" b="635"/>
            <wp:wrapNone/>
            <wp:docPr id="40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688978" name="image1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309" cy="1015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pacing w:val="-3"/>
          <w:sz w:val="21"/>
        </w:rPr>
        <w:t>教室里采用多盏“</w:t>
      </w:r>
      <w:r>
        <w:rPr>
          <w:rFonts w:ascii="Times New Roman" w:hAnsi="Times New Roman" w:cs="Times New Roman" w:hint="default"/>
          <w:sz w:val="21"/>
        </w:rPr>
        <w:t>220V</w:t>
      </w:r>
      <w:r>
        <w:rPr>
          <w:rFonts w:ascii="Times New Roman" w:hAnsi="Times New Roman" w:cs="Times New Roman" w:hint="default"/>
          <w:spacing w:val="18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26W</w:t>
      </w:r>
      <w:r>
        <w:rPr>
          <w:rFonts w:ascii="Times New Roman" w:hAnsi="Times New Roman" w:cs="Times New Roman" w:hint="default"/>
          <w:spacing w:val="-17"/>
          <w:sz w:val="21"/>
        </w:rPr>
        <w:t xml:space="preserve">”的 </w:t>
      </w:r>
      <w:r>
        <w:rPr>
          <w:rFonts w:ascii="Times New Roman" w:hAnsi="Times New Roman" w:cs="Times New Roman" w:hint="default"/>
          <w:sz w:val="21"/>
        </w:rPr>
        <w:t>LED</w:t>
      </w:r>
      <w:r>
        <w:rPr>
          <w:rFonts w:ascii="Times New Roman" w:hAnsi="Times New Roman" w:cs="Times New Roman" w:hint="default"/>
          <w:spacing w:val="-11"/>
          <w:sz w:val="21"/>
        </w:rPr>
        <w:t xml:space="preserve"> 灯进行照明，提供适切的光照强度和均匀度。将应中的 </w:t>
      </w:r>
      <w:r>
        <w:rPr>
          <w:rFonts w:ascii="Times New Roman" w:hAnsi="Times New Roman" w:cs="Times New Roman" w:hint="default"/>
          <w:sz w:val="21"/>
        </w:rPr>
        <w:t>LED</w:t>
      </w:r>
      <w:r>
        <w:rPr>
          <w:rFonts w:ascii="Times New Roman" w:hAnsi="Times New Roman" w:cs="Times New Roman" w:hint="default"/>
          <w:spacing w:val="-19"/>
          <w:sz w:val="21"/>
        </w:rPr>
        <w:t xml:space="preserve"> 灯和</w:t>
      </w:r>
      <w:r>
        <w:rPr>
          <w:rFonts w:ascii="Times New Roman" w:hAnsi="Times New Roman" w:cs="Times New Roman" w:hint="default"/>
          <w:spacing w:val="-3"/>
          <w:sz w:val="21"/>
        </w:rPr>
        <w:t>开关接入电路，使开关同时控制两盏灯正常工作。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5"/>
        <w:rPr>
          <w:rFonts w:ascii="Times New Roman" w:hAnsi="Times New Roman" w:cs="Times New Roman" w:hint="default"/>
          <w:b w:val="0"/>
          <w:sz w:val="17"/>
        </w:rPr>
      </w:pPr>
    </w:p>
    <w:p>
      <w:pPr>
        <w:pStyle w:val="Heading1"/>
        <w:ind w:left="3921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</w:p>
    <w:p>
      <w:pPr>
        <w:pStyle w:val="BodyText"/>
        <w:spacing w:before="106"/>
        <w:ind w:left="14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四、简答题：本题共 1 小题，共 4 分。</w:t>
      </w:r>
      <w:r>
        <w:rPr>
          <w:rFonts w:ascii="Times New Roman" w:hAnsi="Times New Roman" w:cs="Times New Roman" w:hint="default"/>
          <w:w w:val="99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458"/>
        </w:tabs>
        <w:spacing w:before="105" w:after="0" w:line="240" w:lineRule="auto"/>
        <w:ind w:left="457" w:right="0" w:hanging="318"/>
        <w:jc w:val="lef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3"/>
          <w:sz w:val="21"/>
        </w:rPr>
        <w:t>小鹭把校服洗净，用手拧出校服上的水。请写出两种使校服更快变干的方法及对应的物理知识。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BodyText"/>
        <w:spacing w:before="105"/>
        <w:ind w:left="14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五、实验题:本题共 5 题，共 28 分。</w:t>
      </w:r>
      <w:r>
        <w:rPr>
          <w:rFonts w:ascii="Times New Roman" w:hAnsi="Times New Roman" w:cs="Times New Roman" w:hint="default"/>
          <w:w w:val="99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564"/>
        </w:tabs>
        <w:spacing w:before="53" w:after="0" w:line="240" w:lineRule="auto"/>
        <w:ind w:left="563" w:right="0" w:hanging="424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797560</wp:posOffset>
            </wp:positionH>
            <wp:positionV relativeFrom="paragraph">
              <wp:posOffset>240030</wp:posOffset>
            </wp:positionV>
            <wp:extent cx="4838700" cy="1612900"/>
            <wp:effectExtent l="0" t="0" r="0" b="0"/>
            <wp:wrapTopAndBottom/>
            <wp:docPr id="4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263636" name="image2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888" cy="16131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pacing w:val="-6"/>
          <w:sz w:val="21"/>
        </w:rPr>
        <w:t xml:space="preserve">在探“探究水的沸腾”实验中，用图 </w:t>
      </w:r>
      <w:r>
        <w:rPr>
          <w:rFonts w:ascii="Times New Roman" w:hAnsi="Times New Roman" w:cs="Times New Roman" w:hint="default"/>
          <w:sz w:val="21"/>
        </w:rPr>
        <w:t>15</w:t>
      </w:r>
      <w:r>
        <w:rPr>
          <w:rFonts w:ascii="Times New Roman" w:hAnsi="Times New Roman" w:cs="Times New Roman" w:hint="default"/>
          <w:spacing w:val="-8"/>
          <w:sz w:val="21"/>
        </w:rPr>
        <w:t xml:space="preserve"> 装置进行实验，记录的数据如下表：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Heading1"/>
        <w:numPr>
          <w:ilvl w:val="0"/>
          <w:numId w:val="6"/>
        </w:numPr>
        <w:tabs>
          <w:tab w:val="left" w:pos="670"/>
          <w:tab w:val="left" w:pos="6066"/>
        </w:tabs>
        <w:spacing w:before="52" w:after="0" w:line="240" w:lineRule="auto"/>
        <w:ind w:left="669" w:right="0" w:hanging="530"/>
        <w:jc w:val="left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eastAsia="宋体" w:hAnsi="Times New Roman" w:cs="Times New Roman" w:hint="default"/>
        </w:rPr>
        <w:t>实验时记录数据外还需观察</w:t>
      </w:r>
      <w:r>
        <w:rPr>
          <w:rFonts w:ascii="Times New Roman" w:eastAsia="宋体" w:hAnsi="Times New Roman" w:cs="Times New Roman" w:hint="default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u w:val="single"/>
        </w:rPr>
        <w:tab/>
      </w:r>
      <w:r>
        <w:rPr>
          <w:rFonts w:ascii="Times New Roman" w:eastAsia="宋体" w:hAnsi="Times New Roman" w:cs="Times New Roman" w:hint="default"/>
          <w:sz w:val="21"/>
        </w:rPr>
        <w:t xml:space="preserve">。 </w:t>
      </w:r>
    </w:p>
    <w:p>
      <w:pPr>
        <w:pStyle w:val="ListParagraph"/>
        <w:numPr>
          <w:ilvl w:val="0"/>
          <w:numId w:val="6"/>
        </w:numPr>
        <w:tabs>
          <w:tab w:val="left" w:pos="670"/>
          <w:tab w:val="left" w:pos="5286"/>
        </w:tabs>
        <w:spacing w:before="97" w:after="0" w:line="240" w:lineRule="auto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实验</w:t>
      </w:r>
      <w:r>
        <w:rPr>
          <w:rFonts w:ascii="Times New Roman" w:hAnsi="Times New Roman" w:cs="Times New Roman" w:hint="default"/>
          <w:spacing w:val="-3"/>
          <w:sz w:val="21"/>
        </w:rPr>
        <w:t>中</w:t>
      </w:r>
      <w:r>
        <w:rPr>
          <w:rFonts w:ascii="Times New Roman" w:hAnsi="Times New Roman" w:cs="Times New Roman" w:hint="default"/>
          <w:sz w:val="21"/>
        </w:rPr>
        <w:t>塑</w:t>
      </w:r>
      <w:r>
        <w:rPr>
          <w:rFonts w:ascii="Times New Roman" w:hAnsi="Times New Roman" w:cs="Times New Roman" w:hint="default"/>
          <w:spacing w:val="-3"/>
          <w:sz w:val="21"/>
        </w:rPr>
        <w:t>料</w:t>
      </w:r>
      <w:r>
        <w:rPr>
          <w:rFonts w:ascii="Times New Roman" w:hAnsi="Times New Roman" w:cs="Times New Roman" w:hint="default"/>
          <w:sz w:val="21"/>
        </w:rPr>
        <w:t>片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作</w:t>
      </w:r>
      <w:r>
        <w:rPr>
          <w:rFonts w:ascii="Times New Roman" w:hAnsi="Times New Roman" w:cs="Times New Roman" w:hint="default"/>
          <w:spacing w:val="-3"/>
          <w:sz w:val="21"/>
        </w:rPr>
        <w:t>用</w:t>
      </w:r>
      <w:r>
        <w:rPr>
          <w:rFonts w:ascii="Times New Roman" w:hAnsi="Times New Roman" w:cs="Times New Roman" w:hint="default"/>
          <w:sz w:val="21"/>
        </w:rPr>
        <w:t>是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。 </w:t>
      </w:r>
    </w:p>
    <w:p>
      <w:pPr>
        <w:pStyle w:val="ListParagraph"/>
        <w:numPr>
          <w:ilvl w:val="0"/>
          <w:numId w:val="6"/>
        </w:numPr>
        <w:tabs>
          <w:tab w:val="left" w:pos="670"/>
          <w:tab w:val="left" w:pos="3380"/>
          <w:tab w:val="left" w:pos="3471"/>
        </w:tabs>
        <w:spacing w:before="63" w:after="0" w:line="288" w:lineRule="auto"/>
        <w:ind w:left="140" w:right="836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由数</w:t>
      </w:r>
      <w:r>
        <w:rPr>
          <w:rFonts w:ascii="Times New Roman" w:hAnsi="Times New Roman" w:cs="Times New Roman" w:hint="default"/>
          <w:spacing w:val="-3"/>
          <w:sz w:val="21"/>
        </w:rPr>
        <w:t>据</w:t>
      </w:r>
      <w:r>
        <w:rPr>
          <w:rFonts w:ascii="Times New Roman" w:hAnsi="Times New Roman" w:cs="Times New Roman" w:hint="default"/>
          <w:sz w:val="21"/>
        </w:rPr>
        <w:t>可</w:t>
      </w:r>
      <w:r>
        <w:rPr>
          <w:rFonts w:ascii="Times New Roman" w:hAnsi="Times New Roman" w:cs="Times New Roman" w:hint="default"/>
          <w:spacing w:val="-3"/>
          <w:sz w:val="21"/>
        </w:rPr>
        <w:t>知</w:t>
      </w:r>
      <w:r>
        <w:rPr>
          <w:rFonts w:ascii="Times New Roman" w:hAnsi="Times New Roman" w:cs="Times New Roman" w:hint="default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水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沸</w:t>
      </w:r>
      <w:r>
        <w:rPr>
          <w:rFonts w:ascii="Times New Roman" w:hAnsi="Times New Roman" w:cs="Times New Roman" w:hint="default"/>
          <w:sz w:val="21"/>
        </w:rPr>
        <w:t>点是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pacing w:val="9"/>
          <w:sz w:val="23"/>
        </w:rPr>
        <w:t>℃</w:t>
      </w:r>
      <w:r>
        <w:rPr>
          <w:rFonts w:ascii="Times New Roman" w:hAnsi="Times New Roman" w:cs="Times New Roman" w:hint="default"/>
          <w:sz w:val="24"/>
        </w:rPr>
        <w:t>。实验室大气压为</w:t>
      </w:r>
      <w:r>
        <w:rPr>
          <w:rFonts w:ascii="Times New Roman" w:hAnsi="Times New Roman" w:cs="Times New Roman" w:hint="default"/>
          <w:spacing w:val="-33"/>
          <w:sz w:val="24"/>
        </w:rPr>
        <w:t xml:space="preserve"> </w:t>
      </w:r>
      <w:r>
        <w:rPr>
          <w:rFonts w:ascii="Times New Roman" w:hAnsi="Times New Roman" w:cs="Times New Roman" w:hint="default"/>
          <w:sz w:val="24"/>
        </w:rPr>
        <w:t>1</w:t>
      </w:r>
      <w:r>
        <w:rPr>
          <w:rFonts w:ascii="Times New Roman" w:hAnsi="Times New Roman" w:cs="Times New Roman" w:hint="default"/>
          <w:spacing w:val="-32"/>
          <w:sz w:val="24"/>
        </w:rPr>
        <w:t xml:space="preserve"> </w:t>
      </w:r>
      <w:r>
        <w:rPr>
          <w:rFonts w:ascii="Times New Roman" w:hAnsi="Times New Roman" w:cs="Times New Roman" w:hint="default"/>
          <w:sz w:val="24"/>
        </w:rPr>
        <w:t>个标准大气压，水的沸点不等</w:t>
      </w:r>
      <w:r>
        <w:rPr>
          <w:rFonts w:ascii="Times New Roman" w:hAnsi="Times New Roman" w:cs="Times New Roman" w:hint="default"/>
          <w:spacing w:val="7"/>
          <w:sz w:val="24"/>
        </w:rPr>
        <w:t>于</w:t>
      </w:r>
      <w:r>
        <w:rPr>
          <w:rFonts w:ascii="Times New Roman" w:eastAsia="Times New Roman" w:hAnsi="Times New Roman" w:cs="Times New Roman" w:hint="default"/>
          <w:spacing w:val="-12"/>
          <w:sz w:val="25"/>
        </w:rPr>
        <w:t>100</w:t>
      </w:r>
      <w:r>
        <w:rPr>
          <w:rFonts w:ascii="Times New Roman" w:hAnsi="Times New Roman" w:cs="Times New Roman" w:hint="default"/>
          <w:spacing w:val="-12"/>
          <w:sz w:val="25"/>
        </w:rPr>
        <w:t xml:space="preserve">℃ </w:t>
      </w:r>
      <w:r>
        <w:rPr>
          <w:rFonts w:ascii="Times New Roman" w:hAnsi="Times New Roman" w:cs="Times New Roman" w:hint="default"/>
          <w:sz w:val="24"/>
        </w:rPr>
        <w:t>是因为</w:t>
      </w:r>
      <w:r>
        <w:rPr>
          <w:rFonts w:ascii="Times New Roman" w:hAnsi="Times New Roman" w:cs="Times New Roman" w:hint="default"/>
          <w:sz w:val="24"/>
          <w:u w:val="single"/>
        </w:rPr>
        <w:t xml:space="preserve"> </w:t>
      </w:r>
      <w:r>
        <w:rPr>
          <w:rFonts w:ascii="Times New Roman" w:hAnsi="Times New Roman" w:cs="Times New Roman" w:hint="default"/>
          <w:sz w:val="24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。 </w:t>
      </w:r>
    </w:p>
    <w:p>
      <w:pPr>
        <w:pStyle w:val="ListParagraph"/>
        <w:numPr>
          <w:ilvl w:val="0"/>
          <w:numId w:val="6"/>
        </w:numPr>
        <w:tabs>
          <w:tab w:val="left" w:pos="670"/>
          <w:tab w:val="left" w:pos="6758"/>
        </w:tabs>
        <w:spacing w:before="33" w:after="0" w:line="240" w:lineRule="auto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沸腾</w:t>
      </w:r>
      <w:r>
        <w:rPr>
          <w:rFonts w:ascii="Times New Roman" w:hAnsi="Times New Roman" w:cs="Times New Roman" w:hint="default"/>
          <w:spacing w:val="-3"/>
          <w:sz w:val="21"/>
        </w:rPr>
        <w:t>前</w:t>
      </w:r>
      <w:r>
        <w:rPr>
          <w:rFonts w:ascii="Times New Roman" w:hAnsi="Times New Roman" w:cs="Times New Roman" w:hint="default"/>
          <w:sz w:val="21"/>
        </w:rPr>
        <w:t>，</w:t>
      </w:r>
      <w:r>
        <w:rPr>
          <w:rFonts w:ascii="Times New Roman" w:hAnsi="Times New Roman" w:cs="Times New Roman" w:hint="default"/>
          <w:spacing w:val="-3"/>
          <w:sz w:val="21"/>
        </w:rPr>
        <w:t>水</w:t>
      </w:r>
      <w:r>
        <w:rPr>
          <w:rFonts w:ascii="Times New Roman" w:hAnsi="Times New Roman" w:cs="Times New Roman" w:hint="default"/>
          <w:sz w:val="21"/>
        </w:rPr>
        <w:t>温</w:t>
      </w:r>
      <w:r>
        <w:rPr>
          <w:rFonts w:ascii="Times New Roman" w:hAnsi="Times New Roman" w:cs="Times New Roman" w:hint="default"/>
          <w:spacing w:val="-3"/>
          <w:sz w:val="21"/>
        </w:rPr>
        <w:t>升</w:t>
      </w:r>
      <w:r>
        <w:rPr>
          <w:rFonts w:ascii="Times New Roman" w:hAnsi="Times New Roman" w:cs="Times New Roman" w:hint="default"/>
          <w:sz w:val="21"/>
        </w:rPr>
        <w:t>高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越</w:t>
      </w:r>
      <w:r>
        <w:rPr>
          <w:rFonts w:ascii="Times New Roman" w:hAnsi="Times New Roman" w:cs="Times New Roman" w:hint="default"/>
          <w:spacing w:val="-3"/>
          <w:sz w:val="21"/>
        </w:rPr>
        <w:t>来</w:t>
      </w:r>
      <w:r>
        <w:rPr>
          <w:rFonts w:ascii="Times New Roman" w:hAnsi="Times New Roman" w:cs="Times New Roman" w:hint="default"/>
          <w:sz w:val="21"/>
        </w:rPr>
        <w:t>越慢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原</w:t>
      </w:r>
      <w:r>
        <w:rPr>
          <w:rFonts w:ascii="Times New Roman" w:hAnsi="Times New Roman" w:cs="Times New Roman" w:hint="default"/>
          <w:spacing w:val="-3"/>
          <w:sz w:val="21"/>
        </w:rPr>
        <w:t>因</w:t>
      </w:r>
      <w:r>
        <w:rPr>
          <w:rFonts w:ascii="Times New Roman" w:hAnsi="Times New Roman" w:cs="Times New Roman" w:hint="default"/>
          <w:sz w:val="21"/>
        </w:rPr>
        <w:t>是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。 </w:t>
      </w:r>
    </w:p>
    <w:p>
      <w:pPr>
        <w:pStyle w:val="ListParagraph"/>
        <w:numPr>
          <w:ilvl w:val="0"/>
          <w:numId w:val="5"/>
        </w:numPr>
        <w:tabs>
          <w:tab w:val="left" w:pos="564"/>
        </w:tabs>
        <w:spacing w:before="57" w:after="0" w:line="290" w:lineRule="auto"/>
        <w:ind w:left="140" w:right="831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11"/>
          <w:sz w:val="21"/>
        </w:rPr>
        <w:t xml:space="preserve">如图 </w:t>
      </w:r>
      <w:r>
        <w:rPr>
          <w:rFonts w:ascii="Times New Roman" w:hAnsi="Times New Roman" w:cs="Times New Roman" w:hint="default"/>
          <w:sz w:val="21"/>
        </w:rPr>
        <w:t>16</w:t>
      </w:r>
      <w:r>
        <w:rPr>
          <w:rFonts w:ascii="Times New Roman" w:hAnsi="Times New Roman" w:cs="Times New Roman" w:hint="default"/>
          <w:spacing w:val="-8"/>
          <w:sz w:val="21"/>
        </w:rPr>
        <w:t xml:space="preserve"> 为“探究水的凝固”的实验装置，烧杯中是正在熔化的用盐水制成的冰块，将装有水的试管放入烧杯中，温度计甲的示数变化如图像 </w:t>
      </w:r>
      <w:r>
        <w:rPr>
          <w:rFonts w:ascii="Times New Roman" w:hAnsi="Times New Roman" w:cs="Times New Roman" w:hint="default"/>
          <w:spacing w:val="-3"/>
          <w:sz w:val="21"/>
        </w:rPr>
        <w:t>17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2" w:line="2408" w:lineRule="exact"/>
        <w:ind w:left="140" w:right="0" w:firstLine="0"/>
        <w:jc w:val="left"/>
        <w:rPr>
          <w:rFonts w:ascii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4485640" cy="1480820"/>
            <wp:effectExtent l="0" t="0" r="10160" b="5080"/>
            <wp:docPr id="42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555482" name="image2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046" cy="148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</w:t>
      </w:r>
      <w:r>
        <w:rPr>
          <w:rFonts w:ascii="Times New Roman" w:hAnsi="Times New Roman" w:cs="Times New Roman" w:hint="default"/>
          <w:spacing w:val="-24"/>
          <w:sz w:val="20"/>
        </w:rPr>
        <w:t xml:space="preserve"> </w:t>
      </w:r>
      <w:r>
        <w:rPr>
          <w:rFonts w:ascii="Times New Roman" w:hAnsi="Times New Roman" w:cs="Times New Roman" w:hint="default"/>
          <w:sz w:val="24"/>
        </w:rPr>
        <w:t xml:space="preserve"> </w:t>
      </w:r>
    </w:p>
    <w:p>
      <w:pPr>
        <w:pStyle w:val="Heading1"/>
        <w:numPr>
          <w:ilvl w:val="0"/>
          <w:numId w:val="7"/>
        </w:numPr>
        <w:tabs>
          <w:tab w:val="left" w:pos="670"/>
          <w:tab w:val="left" w:pos="8467"/>
        </w:tabs>
        <w:spacing w:before="0" w:after="0" w:line="306" w:lineRule="exact"/>
        <w:ind w:left="669" w:right="0" w:hanging="530"/>
        <w:jc w:val="left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eastAsia="宋体" w:hAnsi="Times New Roman" w:cs="Times New Roman" w:hint="default"/>
        </w:rPr>
        <w:t>由图像可知，在水的凝固过程中，温度变化规律：</w:t>
      </w:r>
      <w:r>
        <w:rPr>
          <w:rFonts w:ascii="Times New Roman" w:eastAsia="宋体" w:hAnsi="Times New Roman" w:cs="Times New Roman" w:hint="default"/>
          <w:u w:val="single"/>
        </w:rPr>
        <w:t xml:space="preserve"> </w:t>
      </w:r>
      <w:r>
        <w:rPr>
          <w:rFonts w:ascii="Times New Roman" w:eastAsia="宋体" w:hAnsi="Times New Roman" w:cs="Times New Roman" w:hint="default"/>
          <w:u w:val="single"/>
        </w:rPr>
        <w:tab/>
      </w:r>
      <w:r>
        <w:rPr>
          <w:rFonts w:ascii="Times New Roman" w:eastAsia="宋体" w:hAnsi="Times New Roman" w:cs="Times New Roman" w:hint="default"/>
          <w:sz w:val="21"/>
        </w:rPr>
        <w:t xml:space="preserve">。 </w:t>
      </w:r>
    </w:p>
    <w:p>
      <w:pPr>
        <w:pStyle w:val="ListParagraph"/>
        <w:numPr>
          <w:ilvl w:val="0"/>
          <w:numId w:val="7"/>
        </w:numPr>
        <w:tabs>
          <w:tab w:val="left" w:pos="670"/>
          <w:tab w:val="left" w:pos="6213"/>
        </w:tabs>
        <w:spacing w:before="94" w:after="0" w:line="240" w:lineRule="auto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BC</w:t>
      </w:r>
      <w:r>
        <w:rPr>
          <w:rFonts w:ascii="Times New Roman" w:hAnsi="Times New Roman" w:cs="Times New Roman" w:hint="default"/>
          <w:spacing w:val="-6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段</w:t>
      </w:r>
      <w:r>
        <w:rPr>
          <w:rFonts w:ascii="Times New Roman" w:hAnsi="Times New Roman" w:cs="Times New Roman" w:hint="default"/>
          <w:sz w:val="21"/>
        </w:rPr>
        <w:t>试</w:t>
      </w:r>
      <w:r>
        <w:rPr>
          <w:rFonts w:ascii="Times New Roman" w:hAnsi="Times New Roman" w:cs="Times New Roman" w:hint="default"/>
          <w:spacing w:val="-3"/>
          <w:sz w:val="21"/>
        </w:rPr>
        <w:t>管</w:t>
      </w:r>
      <w:r>
        <w:rPr>
          <w:rFonts w:ascii="Times New Roman" w:hAnsi="Times New Roman" w:cs="Times New Roman" w:hint="default"/>
          <w:sz w:val="21"/>
        </w:rPr>
        <w:t>内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冰</w:t>
      </w:r>
      <w:r>
        <w:rPr>
          <w:rFonts w:ascii="Times New Roman" w:hAnsi="Times New Roman" w:cs="Times New Roman" w:hint="default"/>
          <w:spacing w:val="-3"/>
          <w:sz w:val="21"/>
        </w:rPr>
        <w:t>水</w:t>
      </w:r>
      <w:r>
        <w:rPr>
          <w:rFonts w:ascii="Times New Roman" w:hAnsi="Times New Roman" w:cs="Times New Roman" w:hint="default"/>
          <w:sz w:val="21"/>
        </w:rPr>
        <w:t>混合</w:t>
      </w:r>
      <w:r>
        <w:rPr>
          <w:rFonts w:ascii="Times New Roman" w:hAnsi="Times New Roman" w:cs="Times New Roman" w:hint="default"/>
          <w:spacing w:val="-3"/>
          <w:sz w:val="21"/>
        </w:rPr>
        <w:t>物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内</w:t>
      </w:r>
      <w:r>
        <w:rPr>
          <w:rFonts w:ascii="Times New Roman" w:hAnsi="Times New Roman" w:cs="Times New Roman" w:hint="default"/>
          <w:sz w:val="21"/>
        </w:rPr>
        <w:t>能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>（填</w:t>
      </w:r>
      <w:r>
        <w:rPr>
          <w:rFonts w:ascii="Times New Roman" w:hAnsi="Times New Roman" w:cs="Times New Roman" w:hint="default"/>
          <w:spacing w:val="-3"/>
          <w:sz w:val="21"/>
        </w:rPr>
        <w:t>“变</w:t>
      </w:r>
      <w:r>
        <w:rPr>
          <w:rFonts w:ascii="Times New Roman" w:hAnsi="Times New Roman" w:cs="Times New Roman" w:hint="default"/>
          <w:sz w:val="21"/>
        </w:rPr>
        <w:t>大”，“</w:t>
      </w:r>
      <w:r>
        <w:rPr>
          <w:rFonts w:ascii="Times New Roman" w:hAnsi="Times New Roman" w:cs="Times New Roman" w:hint="default"/>
          <w:spacing w:val="-3"/>
          <w:sz w:val="21"/>
        </w:rPr>
        <w:t>变</w:t>
      </w:r>
      <w:r>
        <w:rPr>
          <w:rFonts w:ascii="Times New Roman" w:hAnsi="Times New Roman" w:cs="Times New Roman" w:hint="default"/>
          <w:sz w:val="21"/>
        </w:rPr>
        <w:t>小</w:t>
      </w:r>
      <w:r>
        <w:rPr>
          <w:rFonts w:ascii="Times New Roman" w:hAnsi="Times New Roman" w:cs="Times New Roman" w:hint="default"/>
          <w:spacing w:val="-3"/>
          <w:sz w:val="21"/>
        </w:rPr>
        <w:t>”</w:t>
      </w:r>
      <w:r>
        <w:rPr>
          <w:rFonts w:ascii="Times New Roman" w:hAnsi="Times New Roman" w:cs="Times New Roman" w:hint="default"/>
          <w:sz w:val="21"/>
        </w:rPr>
        <w:t>或</w:t>
      </w:r>
      <w:r>
        <w:rPr>
          <w:rFonts w:ascii="Times New Roman" w:hAnsi="Times New Roman" w:cs="Times New Roman" w:hint="default"/>
          <w:spacing w:val="-3"/>
          <w:sz w:val="21"/>
        </w:rPr>
        <w:t>“</w:t>
      </w:r>
      <w:r>
        <w:rPr>
          <w:rFonts w:ascii="Times New Roman" w:hAnsi="Times New Roman" w:cs="Times New Roman" w:hint="default"/>
          <w:sz w:val="21"/>
        </w:rPr>
        <w:t>不</w:t>
      </w:r>
      <w:r>
        <w:rPr>
          <w:rFonts w:ascii="Times New Roman" w:hAnsi="Times New Roman" w:cs="Times New Roman" w:hint="default"/>
          <w:spacing w:val="-3"/>
          <w:sz w:val="21"/>
        </w:rPr>
        <w:t>变</w:t>
      </w:r>
      <w:r>
        <w:rPr>
          <w:rFonts w:ascii="Times New Roman" w:hAnsi="Times New Roman" w:cs="Times New Roman" w:hint="default"/>
          <w:sz w:val="21"/>
        </w:rPr>
        <w:t>”）</w:t>
      </w:r>
      <w:r>
        <w:rPr>
          <w:rFonts w:ascii="Times New Roman" w:hAnsi="Times New Roman" w:cs="Times New Roman" w:hint="default"/>
          <w:spacing w:val="-111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7"/>
        </w:numPr>
        <w:tabs>
          <w:tab w:val="left" w:pos="670"/>
          <w:tab w:val="left" w:pos="4775"/>
        </w:tabs>
        <w:spacing w:before="76" w:after="0" w:line="240" w:lineRule="auto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由</w:t>
      </w:r>
      <w:r>
        <w:rPr>
          <w:rFonts w:ascii="Times New Roman" w:hAnsi="Times New Roman" w:cs="Times New Roman" w:hint="default"/>
          <w:spacing w:val="-3"/>
          <w:sz w:val="21"/>
        </w:rPr>
        <w:t>图</w:t>
      </w:r>
      <w:r>
        <w:rPr>
          <w:rFonts w:ascii="Times New Roman" w:hAnsi="Times New Roman" w:cs="Times New Roman" w:hint="default"/>
          <w:sz w:val="21"/>
        </w:rPr>
        <w:t>像</w:t>
      </w:r>
      <w:r>
        <w:rPr>
          <w:rFonts w:ascii="Times New Roman" w:hAnsi="Times New Roman" w:cs="Times New Roman" w:hint="default"/>
          <w:spacing w:val="-3"/>
          <w:sz w:val="21"/>
        </w:rPr>
        <w:t>可</w:t>
      </w:r>
      <w:r>
        <w:rPr>
          <w:rFonts w:ascii="Times New Roman" w:hAnsi="Times New Roman" w:cs="Times New Roman" w:hint="default"/>
          <w:sz w:val="21"/>
        </w:rPr>
        <w:t>知</w:t>
      </w:r>
      <w:r>
        <w:rPr>
          <w:rFonts w:ascii="Times New Roman" w:hAnsi="Times New Roman" w:cs="Times New Roman" w:hint="default"/>
          <w:spacing w:val="-3"/>
          <w:sz w:val="21"/>
        </w:rPr>
        <w:t>，</w:t>
      </w:r>
      <w:r>
        <w:rPr>
          <w:rFonts w:ascii="Times New Roman" w:hAnsi="Times New Roman" w:cs="Times New Roman" w:hint="default"/>
          <w:sz w:val="21"/>
        </w:rPr>
        <w:t>水</w:t>
      </w:r>
      <w:r>
        <w:rPr>
          <w:rFonts w:ascii="Times New Roman" w:hAnsi="Times New Roman" w:cs="Times New Roman" w:hint="default"/>
          <w:spacing w:val="-3"/>
          <w:sz w:val="21"/>
        </w:rPr>
        <w:t>的比</w:t>
      </w:r>
      <w:r>
        <w:rPr>
          <w:rFonts w:ascii="Times New Roman" w:hAnsi="Times New Roman" w:cs="Times New Roman" w:hint="default"/>
          <w:sz w:val="21"/>
        </w:rPr>
        <w:t>热容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4"/>
        </w:rPr>
        <w:t>冰的比热容。</w:t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7"/>
        </w:numPr>
        <w:tabs>
          <w:tab w:val="left" w:pos="670"/>
          <w:tab w:val="left" w:pos="6546"/>
        </w:tabs>
        <w:spacing w:before="94" w:after="0" w:line="240" w:lineRule="auto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实</w:t>
      </w:r>
      <w:r>
        <w:rPr>
          <w:rFonts w:ascii="Times New Roman" w:hAnsi="Times New Roman" w:cs="Times New Roman" w:hint="default"/>
          <w:spacing w:val="-3"/>
          <w:sz w:val="21"/>
        </w:rPr>
        <w:t>验</w:t>
      </w:r>
      <w:r>
        <w:rPr>
          <w:rFonts w:ascii="Times New Roman" w:hAnsi="Times New Roman" w:cs="Times New Roman" w:hint="default"/>
          <w:sz w:val="21"/>
        </w:rPr>
        <w:t>过</w:t>
      </w:r>
      <w:r>
        <w:rPr>
          <w:rFonts w:ascii="Times New Roman" w:hAnsi="Times New Roman" w:cs="Times New Roman" w:hint="default"/>
          <w:spacing w:val="-3"/>
          <w:sz w:val="21"/>
        </w:rPr>
        <w:t>程</w:t>
      </w:r>
      <w:r>
        <w:rPr>
          <w:rFonts w:ascii="Times New Roman" w:hAnsi="Times New Roman" w:cs="Times New Roman" w:hint="default"/>
          <w:sz w:val="21"/>
        </w:rPr>
        <w:t>中</w:t>
      </w:r>
      <w:r>
        <w:rPr>
          <w:rFonts w:ascii="Times New Roman" w:hAnsi="Times New Roman" w:cs="Times New Roman" w:hint="default"/>
          <w:spacing w:val="-3"/>
          <w:sz w:val="21"/>
        </w:rPr>
        <w:t>，</w:t>
      </w:r>
      <w:r>
        <w:rPr>
          <w:rFonts w:ascii="Times New Roman" w:hAnsi="Times New Roman" w:cs="Times New Roman" w:hint="default"/>
          <w:sz w:val="21"/>
        </w:rPr>
        <w:t>温</w:t>
      </w:r>
      <w:r>
        <w:rPr>
          <w:rFonts w:ascii="Times New Roman" w:hAnsi="Times New Roman" w:cs="Times New Roman" w:hint="default"/>
          <w:spacing w:val="-3"/>
          <w:sz w:val="21"/>
        </w:rPr>
        <w:t>度计</w:t>
      </w:r>
      <w:r>
        <w:rPr>
          <w:rFonts w:ascii="Times New Roman" w:hAnsi="Times New Roman" w:cs="Times New Roman" w:hint="default"/>
          <w:sz w:val="21"/>
        </w:rPr>
        <w:t>乙的</w:t>
      </w:r>
      <w:r>
        <w:rPr>
          <w:rFonts w:ascii="Times New Roman" w:hAnsi="Times New Roman" w:cs="Times New Roman" w:hint="default"/>
          <w:spacing w:val="-3"/>
          <w:sz w:val="21"/>
        </w:rPr>
        <w:t>示</w:t>
      </w:r>
      <w:r>
        <w:rPr>
          <w:rFonts w:ascii="Times New Roman" w:hAnsi="Times New Roman" w:cs="Times New Roman" w:hint="default"/>
          <w:sz w:val="21"/>
        </w:rPr>
        <w:t>数</w:t>
      </w:r>
      <w:r>
        <w:rPr>
          <w:rFonts w:ascii="Times New Roman" w:hAnsi="Times New Roman" w:cs="Times New Roman" w:hint="default"/>
          <w:spacing w:val="-3"/>
          <w:sz w:val="21"/>
        </w:rPr>
        <w:t>变</w:t>
      </w:r>
      <w:r>
        <w:rPr>
          <w:rFonts w:ascii="Times New Roman" w:hAnsi="Times New Roman" w:cs="Times New Roman" w:hint="default"/>
          <w:sz w:val="21"/>
        </w:rPr>
        <w:t>化为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。 </w:t>
      </w:r>
    </w:p>
    <w:p>
      <w:pPr>
        <w:pStyle w:val="ListParagraph"/>
        <w:numPr>
          <w:ilvl w:val="0"/>
          <w:numId w:val="7"/>
        </w:numPr>
        <w:tabs>
          <w:tab w:val="left" w:pos="670"/>
          <w:tab w:val="left" w:pos="7806"/>
        </w:tabs>
        <w:spacing w:before="105" w:after="0" w:line="240" w:lineRule="auto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试</w:t>
      </w:r>
      <w:r>
        <w:rPr>
          <w:rFonts w:ascii="Times New Roman" w:hAnsi="Times New Roman" w:cs="Times New Roman" w:hint="default"/>
          <w:spacing w:val="-3"/>
          <w:sz w:val="21"/>
        </w:rPr>
        <w:t>猜</w:t>
      </w:r>
      <w:r>
        <w:rPr>
          <w:rFonts w:ascii="Times New Roman" w:hAnsi="Times New Roman" w:cs="Times New Roman" w:hint="default"/>
          <w:sz w:val="21"/>
        </w:rPr>
        <w:t>想</w:t>
      </w:r>
      <w:r>
        <w:rPr>
          <w:rFonts w:ascii="Times New Roman" w:hAnsi="Times New Roman" w:cs="Times New Roman" w:hint="default"/>
          <w:spacing w:val="-3"/>
          <w:sz w:val="21"/>
        </w:rPr>
        <w:t>北</w:t>
      </w:r>
      <w:r>
        <w:rPr>
          <w:rFonts w:ascii="Times New Roman" w:hAnsi="Times New Roman" w:cs="Times New Roman" w:hint="default"/>
          <w:sz w:val="21"/>
        </w:rPr>
        <w:t>极</w:t>
      </w:r>
      <w:r>
        <w:rPr>
          <w:rFonts w:ascii="Times New Roman" w:hAnsi="Times New Roman" w:cs="Times New Roman" w:hint="default"/>
          <w:spacing w:val="-3"/>
          <w:sz w:val="21"/>
        </w:rPr>
        <w:t>严</w:t>
      </w:r>
      <w:r>
        <w:rPr>
          <w:rFonts w:ascii="Times New Roman" w:hAnsi="Times New Roman" w:cs="Times New Roman" w:hint="default"/>
          <w:sz w:val="21"/>
        </w:rPr>
        <w:t>寒</w:t>
      </w:r>
      <w:r>
        <w:rPr>
          <w:rFonts w:ascii="Times New Roman" w:hAnsi="Times New Roman" w:cs="Times New Roman" w:hint="default"/>
          <w:spacing w:val="-3"/>
          <w:sz w:val="21"/>
        </w:rPr>
        <w:t>地区</w:t>
      </w:r>
      <w:r>
        <w:rPr>
          <w:rFonts w:ascii="Times New Roman" w:hAnsi="Times New Roman" w:cs="Times New Roman" w:hint="default"/>
          <w:sz w:val="21"/>
        </w:rPr>
        <w:t>植物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汁</w:t>
      </w:r>
      <w:r>
        <w:rPr>
          <w:rFonts w:ascii="Times New Roman" w:hAnsi="Times New Roman" w:cs="Times New Roman" w:hint="default"/>
          <w:spacing w:val="-3"/>
          <w:sz w:val="21"/>
        </w:rPr>
        <w:t>液</w:t>
      </w:r>
      <w:r>
        <w:rPr>
          <w:rFonts w:ascii="Times New Roman" w:hAnsi="Times New Roman" w:cs="Times New Roman" w:hint="default"/>
          <w:sz w:val="21"/>
        </w:rPr>
        <w:t>不</w:t>
      </w:r>
      <w:r>
        <w:rPr>
          <w:rFonts w:ascii="Times New Roman" w:hAnsi="Times New Roman" w:cs="Times New Roman" w:hint="default"/>
          <w:spacing w:val="-3"/>
          <w:sz w:val="21"/>
        </w:rPr>
        <w:t>会</w:t>
      </w:r>
      <w:r>
        <w:rPr>
          <w:rFonts w:ascii="Times New Roman" w:hAnsi="Times New Roman" w:cs="Times New Roman" w:hint="default"/>
          <w:sz w:val="21"/>
        </w:rPr>
        <w:t>凝</w:t>
      </w:r>
      <w:r>
        <w:rPr>
          <w:rFonts w:ascii="Times New Roman" w:hAnsi="Times New Roman" w:cs="Times New Roman" w:hint="default"/>
          <w:spacing w:val="-3"/>
          <w:sz w:val="21"/>
        </w:rPr>
        <w:t>固</w:t>
      </w:r>
      <w:r>
        <w:rPr>
          <w:rFonts w:ascii="Times New Roman" w:hAnsi="Times New Roman" w:cs="Times New Roman" w:hint="default"/>
          <w:sz w:val="21"/>
        </w:rPr>
        <w:t>的</w:t>
      </w:r>
      <w:r>
        <w:rPr>
          <w:rFonts w:ascii="Times New Roman" w:hAnsi="Times New Roman" w:cs="Times New Roman" w:hint="default"/>
          <w:spacing w:val="-3"/>
          <w:sz w:val="21"/>
        </w:rPr>
        <w:t>原</w:t>
      </w:r>
      <w:r>
        <w:rPr>
          <w:rFonts w:ascii="Times New Roman" w:hAnsi="Times New Roman" w:cs="Times New Roman" w:hint="default"/>
          <w:sz w:val="21"/>
        </w:rPr>
        <w:t>因：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。 </w:t>
      </w: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458"/>
        </w:tabs>
        <w:spacing w:before="82" w:after="0" w:line="240" w:lineRule="auto"/>
        <w:ind w:left="457" w:right="0" w:hanging="318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5"/>
          <w:sz w:val="21"/>
        </w:rPr>
        <w:t xml:space="preserve">“探究电流与电阻的关系”的实验中，选用器材:电源、电流表、电压表、定值电阻三 个(阻值为 </w:t>
      </w:r>
      <w:r>
        <w:rPr>
          <w:rFonts w:ascii="Times New Roman" w:hAnsi="Times New Roman" w:cs="Times New Roman" w:hint="default"/>
          <w:sz w:val="21"/>
        </w:rPr>
        <w:t>5</w:t>
      </w:r>
    </w:p>
    <w:p>
      <w:pPr>
        <w:spacing w:before="26" w:line="271" w:lineRule="auto"/>
        <w:ind w:left="140" w:right="4280" w:firstLine="32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z w:val="23"/>
        </w:rPr>
        <w:t xml:space="preserve"> </w:t>
      </w:r>
      <w:r>
        <w:rPr>
          <w:rFonts w:ascii="Times New Roman" w:hAnsi="Times New Roman" w:cs="Times New Roman" w:hint="default"/>
          <w:sz w:val="21"/>
        </w:rPr>
        <w:t>、10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z w:val="23"/>
        </w:rPr>
        <w:t xml:space="preserve"> </w:t>
      </w:r>
      <w:r>
        <w:rPr>
          <w:rFonts w:ascii="Times New Roman" w:hAnsi="Times New Roman" w:cs="Times New Roman" w:hint="default"/>
          <w:sz w:val="21"/>
        </w:rPr>
        <w:t>、20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z w:val="23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</w:rPr>
        <w:t>)、滑动变阻器</w:t>
      </w:r>
      <w:r>
        <w:rPr>
          <w:rFonts w:ascii="Times New Roman" w:hAnsi="Times New Roman" w:cs="Times New Roman" w:hint="default"/>
          <w:sz w:val="21"/>
        </w:rPr>
        <w:t xml:space="preserve">(10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2"/>
          <w:sz w:val="23"/>
        </w:rPr>
        <w:t xml:space="preserve">   </w:t>
      </w:r>
      <w:r>
        <w:rPr>
          <w:rFonts w:ascii="Times New Roman" w:hAnsi="Times New Roman" w:cs="Times New Roman" w:hint="default"/>
          <w:sz w:val="21"/>
        </w:rPr>
        <w:t>2A</w:t>
      </w:r>
      <w:r>
        <w:rPr>
          <w:rFonts w:ascii="Times New Roman" w:hAnsi="Times New Roman" w:cs="Times New Roman" w:hint="default"/>
          <w:spacing w:val="-3"/>
          <w:sz w:val="21"/>
        </w:rPr>
        <w:t>)、开关、导线若干。</w:t>
      </w:r>
      <w:r>
        <w:rPr>
          <w:rFonts w:ascii="Times New Roman" w:hAnsi="Times New Roman" w:cs="Times New Roman" w:hint="default"/>
          <w:sz w:val="21"/>
        </w:rPr>
        <w:t>(1)</w:t>
      </w:r>
      <w:r>
        <w:rPr>
          <w:rFonts w:ascii="Times New Roman" w:hAnsi="Times New Roman" w:cs="Times New Roman" w:hint="default"/>
          <w:spacing w:val="-3"/>
          <w:sz w:val="21"/>
        </w:rPr>
        <w:t>如图电路还有一条导线未连接，请用笔划线代替导线补充完整。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BodyText"/>
        <w:ind w:left="351"/>
        <w:rPr>
          <w:rFonts w:ascii="Times New Roman" w:hAnsi="Times New Roman" w:cs="Times New Roman" w:hint="default"/>
          <w:b w:val="0"/>
          <w:sz w:val="20"/>
        </w:rPr>
      </w:pPr>
      <w:r>
        <w:rPr>
          <w:rFonts w:ascii="Times New Roman" w:hAnsi="Times New Roman" w:cs="Times New Roman" w:hint="default"/>
          <w:b w:val="0"/>
          <w:sz w:val="20"/>
        </w:rPr>
        <w:drawing>
          <wp:inline distT="0" distB="0" distL="0" distR="0">
            <wp:extent cx="1809115" cy="1030605"/>
            <wp:effectExtent l="0" t="0" r="6985" b="10795"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922070" name="image2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352" cy="103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0" w:line="261" w:lineRule="auto"/>
        <w:ind w:left="140" w:right="814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(2)</w:t>
      </w:r>
      <w:r>
        <w:rPr>
          <w:rFonts w:ascii="Times New Roman" w:hAnsi="Times New Roman" w:cs="Times New Roman" w:hint="default"/>
          <w:spacing w:val="-3"/>
          <w:sz w:val="21"/>
        </w:rPr>
        <w:t>连接电路时.开关应处于</w:t>
      </w:r>
      <w:r>
        <w:rPr>
          <w:rFonts w:ascii="Times New Roman" w:hAnsi="Times New Roman" w:cs="Times New Roman" w:hint="default"/>
          <w:sz w:val="21"/>
          <w:u w:val="single"/>
        </w:rPr>
        <w:t xml:space="preserve">         </w:t>
      </w:r>
      <w:r>
        <w:rPr>
          <w:rFonts w:ascii="Times New Roman" w:hAnsi="Times New Roman" w:cs="Times New Roman" w:hint="default"/>
          <w:spacing w:val="-8"/>
          <w:sz w:val="21"/>
        </w:rPr>
        <w:t xml:space="preserve"> 状态，滑动变阻器滑片 </w:t>
      </w:r>
      <w:r>
        <w:rPr>
          <w:rFonts w:ascii="Times New Roman" w:hAnsi="Times New Roman" w:cs="Times New Roman" w:hint="default"/>
          <w:sz w:val="21"/>
        </w:rPr>
        <w:t>P</w:t>
      </w:r>
      <w:r>
        <w:rPr>
          <w:rFonts w:ascii="Times New Roman" w:hAnsi="Times New Roman" w:cs="Times New Roman" w:hint="default"/>
          <w:spacing w:val="-9"/>
          <w:sz w:val="21"/>
        </w:rPr>
        <w:t xml:space="preserve"> 移至最右端，这是为了</w:t>
      </w:r>
      <w:r>
        <w:rPr>
          <w:rFonts w:ascii="Times New Roman" w:hAnsi="Times New Roman" w:cs="Times New Roman" w:hint="default"/>
          <w:spacing w:val="-3"/>
          <w:sz w:val="21"/>
          <w:u w:val="single"/>
        </w:rPr>
        <w:t xml:space="preserve">            </w:t>
      </w:r>
      <w:r>
        <w:rPr>
          <w:rFonts w:ascii="Times New Roman" w:hAnsi="Times New Roman" w:cs="Times New Roman" w:hint="default"/>
          <w:spacing w:val="25"/>
          <w:sz w:val="21"/>
        </w:rPr>
        <w:t xml:space="preserve"> 。</w:t>
      </w:r>
      <w:r>
        <w:rPr>
          <w:rFonts w:ascii="Times New Roman" w:hAnsi="Times New Roman" w:cs="Times New Roman" w:hint="default"/>
          <w:sz w:val="21"/>
        </w:rPr>
        <w:t>(3)</w:t>
      </w:r>
      <w:r>
        <w:rPr>
          <w:rFonts w:ascii="Times New Roman" w:hAnsi="Times New Roman" w:cs="Times New Roman" w:hint="default"/>
          <w:spacing w:val="-25"/>
          <w:sz w:val="21"/>
        </w:rPr>
        <w:t xml:space="preserve">在 </w:t>
      </w:r>
      <w:r>
        <w:rPr>
          <w:rFonts w:ascii="Times New Roman" w:hAnsi="Times New Roman" w:cs="Times New Roman" w:hint="default"/>
          <w:sz w:val="21"/>
        </w:rPr>
        <w:t>AB</w:t>
      </w:r>
      <w:r>
        <w:rPr>
          <w:rFonts w:ascii="Times New Roman" w:hAnsi="Times New Roman" w:cs="Times New Roman" w:hint="default"/>
          <w:spacing w:val="-22"/>
          <w:sz w:val="21"/>
        </w:rPr>
        <w:t xml:space="preserve"> 间接入 </w:t>
      </w:r>
      <w:r>
        <w:rPr>
          <w:rFonts w:ascii="Times New Roman" w:hAnsi="Times New Roman" w:cs="Times New Roman" w:hint="default"/>
          <w:sz w:val="21"/>
        </w:rPr>
        <w:t>5</w:t>
      </w:r>
      <w:r>
        <w:rPr>
          <w:rFonts w:ascii="Times New Roman" w:hAnsi="Times New Roman" w:cs="Times New Roman" w:hint="default"/>
          <w:spacing w:val="-73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7"/>
          <w:sz w:val="23"/>
        </w:rPr>
        <w:t xml:space="preserve"> </w:t>
      </w:r>
      <w:r>
        <w:rPr>
          <w:rFonts w:ascii="Times New Roman" w:hAnsi="Times New Roman" w:cs="Times New Roman" w:hint="default"/>
          <w:spacing w:val="-6"/>
          <w:sz w:val="21"/>
        </w:rPr>
        <w:t xml:space="preserve">的定值电阻，闭合开关，调节滑动变阻器滑片 </w:t>
      </w:r>
      <w:r>
        <w:rPr>
          <w:rFonts w:ascii="Times New Roman" w:hAnsi="Times New Roman" w:cs="Times New Roman" w:hint="default"/>
          <w:sz w:val="21"/>
        </w:rPr>
        <w:t>P</w:t>
      </w:r>
      <w:r>
        <w:rPr>
          <w:rFonts w:ascii="Times New Roman" w:hAnsi="Times New Roman" w:cs="Times New Roman" w:hint="default"/>
          <w:spacing w:val="-13"/>
          <w:sz w:val="21"/>
        </w:rPr>
        <w:t xml:space="preserve"> 使电压表示数为 </w:t>
      </w:r>
      <w:r>
        <w:rPr>
          <w:rFonts w:ascii="Times New Roman" w:hAnsi="Times New Roman" w:cs="Times New Roman" w:hint="default"/>
          <w:sz w:val="21"/>
        </w:rPr>
        <w:t>1.5V</w:t>
      </w:r>
      <w:r>
        <w:rPr>
          <w:rFonts w:ascii="Times New Roman" w:hAnsi="Times New Roman" w:cs="Times New Roman" w:hint="default"/>
          <w:spacing w:val="-3"/>
          <w:sz w:val="21"/>
        </w:rPr>
        <w:t>，记录电流表示数</w:t>
      </w:r>
      <w:r>
        <w:rPr>
          <w:rFonts w:ascii="Times New Roman" w:hAnsi="Times New Roman" w:cs="Times New Roman" w:hint="default"/>
          <w:spacing w:val="-7"/>
          <w:sz w:val="21"/>
        </w:rPr>
        <w:t xml:space="preserve"> 。断开开关，将 </w:t>
      </w:r>
      <w:r>
        <w:rPr>
          <w:rFonts w:ascii="Times New Roman" w:hAnsi="Times New Roman" w:cs="Times New Roman" w:hint="default"/>
          <w:sz w:val="21"/>
        </w:rPr>
        <w:t>AB</w:t>
      </w:r>
      <w:r>
        <w:rPr>
          <w:rFonts w:ascii="Times New Roman" w:hAnsi="Times New Roman" w:cs="Times New Roman" w:hint="default"/>
          <w:spacing w:val="-36"/>
          <w:sz w:val="21"/>
        </w:rPr>
        <w:t xml:space="preserve"> 间 </w:t>
      </w:r>
      <w:r>
        <w:rPr>
          <w:rFonts w:ascii="Times New Roman" w:hAnsi="Times New Roman" w:cs="Times New Roman" w:hint="default"/>
          <w:sz w:val="21"/>
        </w:rPr>
        <w:t>5</w:t>
      </w:r>
      <w:r>
        <w:rPr>
          <w:rFonts w:ascii="Times New Roman" w:hAnsi="Times New Roman" w:cs="Times New Roman" w:hint="default"/>
          <w:spacing w:val="-75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12"/>
          <w:sz w:val="23"/>
        </w:rPr>
        <w:t xml:space="preserve"> </w:t>
      </w:r>
      <w:r>
        <w:rPr>
          <w:rFonts w:ascii="Times New Roman" w:hAnsi="Times New Roman" w:cs="Times New Roman" w:hint="default"/>
          <w:spacing w:val="-12"/>
          <w:sz w:val="21"/>
        </w:rPr>
        <w:t xml:space="preserve">电阻换成 </w:t>
      </w:r>
      <w:r>
        <w:rPr>
          <w:rFonts w:ascii="Times New Roman" w:hAnsi="Times New Roman" w:cs="Times New Roman" w:hint="default"/>
          <w:sz w:val="21"/>
        </w:rPr>
        <w:t>10</w:t>
      </w:r>
      <w:r>
        <w:rPr>
          <w:rFonts w:ascii="Times New Roman" w:hAnsi="Times New Roman" w:cs="Times New Roman" w:hint="default"/>
          <w:spacing w:val="-76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10"/>
          <w:sz w:val="23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 xml:space="preserve">，闭合开关，发现电压表示数 </w:t>
      </w:r>
    </w:p>
    <w:p>
      <w:pPr>
        <w:spacing w:before="11"/>
        <w:ind w:left="140" w:right="0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(填“变大“变小"或“不变")，调节滑片 P 直至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</w:rPr>
        <w:t xml:space="preserve">再次记录数据。 </w:t>
      </w:r>
    </w:p>
    <w:p>
      <w:pPr>
        <w:pStyle w:val="BodyText"/>
        <w:spacing w:before="70"/>
        <w:ind w:left="140"/>
        <w:rPr>
          <w:rFonts w:ascii="Times New Roman" w:hAnsi="Times New Roman" w:cs="Times New Roman" w:hint="default"/>
          <w:b w:val="0"/>
          <w:bCs w:val="0"/>
        </w:rPr>
      </w:pPr>
      <w:r>
        <w:rPr>
          <w:rFonts w:ascii="Times New Roman" w:hAnsi="Times New Roman" w:cs="Times New Roman" w:hint="default"/>
          <w:b w:val="0"/>
          <w:bCs w:val="0"/>
          <w:sz w:val="21"/>
        </w:rPr>
        <w:t>(4)</w:t>
      </w:r>
      <w:r>
        <w:rPr>
          <w:rFonts w:ascii="Times New Roman" w:hAnsi="Times New Roman" w:cs="Times New Roman" w:hint="default"/>
          <w:b w:val="0"/>
          <w:bCs w:val="0"/>
          <w:spacing w:val="-28"/>
          <w:sz w:val="21"/>
        </w:rPr>
        <w:t xml:space="preserve">当 </w:t>
      </w:r>
      <w:r>
        <w:rPr>
          <w:rFonts w:ascii="Times New Roman" w:hAnsi="Times New Roman" w:cs="Times New Roman" w:hint="default"/>
          <w:b w:val="0"/>
          <w:bCs w:val="0"/>
          <w:sz w:val="21"/>
        </w:rPr>
        <w:t>AB</w:t>
      </w:r>
      <w:r>
        <w:rPr>
          <w:rFonts w:ascii="Times New Roman" w:hAnsi="Times New Roman" w:cs="Times New Roman" w:hint="default"/>
          <w:b w:val="0"/>
          <w:bCs w:val="0"/>
          <w:spacing w:val="-23"/>
          <w:sz w:val="21"/>
        </w:rPr>
        <w:t xml:space="preserve"> 间换成 </w:t>
      </w:r>
      <w:r>
        <w:rPr>
          <w:rFonts w:ascii="Times New Roman" w:hAnsi="Times New Roman" w:cs="Times New Roman" w:hint="default"/>
          <w:b w:val="0"/>
          <w:bCs w:val="0"/>
          <w:sz w:val="21"/>
        </w:rPr>
        <w:t>20</w:t>
      </w:r>
      <w:r>
        <w:rPr>
          <w:rFonts w:ascii="Times New Roman" w:hAnsi="Times New Roman" w:cs="Times New Roman" w:hint="default"/>
          <w:b w:val="0"/>
          <w:bCs w:val="0"/>
          <w:spacing w:val="-74"/>
          <w:sz w:val="21"/>
        </w:rPr>
        <w:t xml:space="preserve"> </w:t>
      </w:r>
      <w:r>
        <w:rPr>
          <w:rFonts w:ascii="Times New Roman" w:eastAsia="Symbol" w:hAnsi="Times New Roman" w:cs="Times New Roman" w:hint="default"/>
          <w:b w:val="0"/>
          <w:bCs w:val="0"/>
          <w:sz w:val="23"/>
        </w:rPr>
        <w:t></w:t>
      </w:r>
      <w:r>
        <w:rPr>
          <w:rFonts w:ascii="Times New Roman" w:eastAsia="Times New Roman" w:hAnsi="Times New Roman" w:cs="Times New Roman" w:hint="default"/>
          <w:b w:val="0"/>
          <w:bCs w:val="0"/>
          <w:sz w:val="23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pacing w:val="-7"/>
          <w:sz w:val="21"/>
        </w:rPr>
        <w:t xml:space="preserve">的电阻时，无论怎样移动滑片 </w:t>
      </w:r>
      <w:r>
        <w:rPr>
          <w:rFonts w:ascii="Times New Roman" w:hAnsi="Times New Roman" w:cs="Times New Roman" w:hint="default"/>
          <w:b w:val="0"/>
          <w:bCs w:val="0"/>
          <w:spacing w:val="-3"/>
          <w:sz w:val="21"/>
        </w:rPr>
        <w:t>P.都无法完成实验，原因是</w:t>
      </w:r>
      <w:r>
        <w:rPr>
          <w:rFonts w:ascii="Times New Roman" w:hAnsi="Times New Roman" w:cs="Times New Roman" w:hint="default"/>
          <w:b w:val="0"/>
          <w:bCs w:val="0"/>
          <w:spacing w:val="-3"/>
          <w:sz w:val="21"/>
          <w:u w:val="single"/>
        </w:rPr>
        <w:t xml:space="preserve">                   </w:t>
      </w:r>
      <w:r>
        <w:rPr>
          <w:rFonts w:ascii="Times New Roman" w:hAnsi="Times New Roman" w:cs="Times New Roman" w:hint="default"/>
          <w:b w:val="0"/>
          <w:bCs w:val="0"/>
          <w:spacing w:val="44"/>
          <w:sz w:val="21"/>
        </w:rPr>
        <w:t xml:space="preserve"> 。</w:t>
      </w:r>
    </w:p>
    <w:p>
      <w:pPr>
        <w:pStyle w:val="ListParagraph"/>
        <w:numPr>
          <w:ilvl w:val="0"/>
          <w:numId w:val="5"/>
        </w:numPr>
        <w:tabs>
          <w:tab w:val="left" w:pos="458"/>
        </w:tabs>
        <w:spacing w:before="74" w:after="0" w:line="278" w:lineRule="auto"/>
        <w:ind w:left="140" w:right="869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793750</wp:posOffset>
            </wp:positionH>
            <wp:positionV relativeFrom="paragraph">
              <wp:posOffset>783590</wp:posOffset>
            </wp:positionV>
            <wp:extent cx="1517015" cy="770890"/>
            <wp:effectExtent l="0" t="0" r="6985" b="3810"/>
            <wp:wrapTopAndBottom/>
            <wp:docPr id="4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477015" name="image2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6720" cy="771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2547620</wp:posOffset>
            </wp:positionH>
            <wp:positionV relativeFrom="paragraph">
              <wp:posOffset>682625</wp:posOffset>
            </wp:positionV>
            <wp:extent cx="2325370" cy="804545"/>
            <wp:effectExtent l="0" t="0" r="11430" b="8255"/>
            <wp:wrapTopAndBottom/>
            <wp:docPr id="4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647124" name="image2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5246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pacing w:val="-11"/>
          <w:sz w:val="21"/>
        </w:rPr>
        <w:t xml:space="preserve">用一根长 </w:t>
      </w:r>
      <w:r>
        <w:rPr>
          <w:rFonts w:ascii="Times New Roman" w:hAnsi="Times New Roman" w:cs="Times New Roman" w:hint="default"/>
          <w:sz w:val="21"/>
        </w:rPr>
        <w:t>15cm</w:t>
      </w:r>
      <w:r>
        <w:rPr>
          <w:rFonts w:ascii="Times New Roman" w:hAnsi="Times New Roman" w:cs="Times New Roman" w:hint="default"/>
          <w:spacing w:val="-9"/>
          <w:sz w:val="21"/>
        </w:rPr>
        <w:t xml:space="preserve"> 粗细均匀的铅笔芯.探究“电阻大小与长度的关系"。实验电路如图电源电压恒为 </w:t>
      </w:r>
      <w:r>
        <w:rPr>
          <w:rFonts w:ascii="Times New Roman" w:hAnsi="Times New Roman" w:cs="Times New Roman" w:hint="default"/>
          <w:sz w:val="21"/>
        </w:rPr>
        <w:t xml:space="preserve">3V，AB </w:t>
      </w:r>
      <w:r>
        <w:rPr>
          <w:rFonts w:ascii="Times New Roman" w:hAnsi="Times New Roman" w:cs="Times New Roman" w:hint="default"/>
          <w:spacing w:val="-1"/>
          <w:sz w:val="21"/>
        </w:rPr>
        <w:t>为铅笔芯，</w:t>
      </w:r>
      <w:r>
        <w:rPr>
          <w:rFonts w:ascii="Times New Roman" w:hAnsi="Times New Roman" w:cs="Times New Roman" w:hint="default"/>
          <w:sz w:val="21"/>
        </w:rPr>
        <w:t>P</w:t>
      </w:r>
      <w:r>
        <w:rPr>
          <w:rFonts w:ascii="Times New Roman" w:hAnsi="Times New Roman" w:cs="Times New Roman" w:hint="default"/>
          <w:spacing w:val="-10"/>
          <w:sz w:val="21"/>
        </w:rPr>
        <w:t xml:space="preserve"> 为鳄鱼夹。移动鳄鱼夹 </w:t>
      </w:r>
      <w:r>
        <w:rPr>
          <w:rFonts w:ascii="Times New Roman" w:hAnsi="Times New Roman" w:cs="Times New Roman" w:hint="default"/>
          <w:sz w:val="21"/>
        </w:rPr>
        <w:t>P</w:t>
      </w:r>
      <w:r>
        <w:rPr>
          <w:rFonts w:ascii="Times New Roman" w:hAnsi="Times New Roman" w:cs="Times New Roman" w:hint="default"/>
          <w:spacing w:val="-7"/>
          <w:sz w:val="21"/>
        </w:rPr>
        <w:t xml:space="preserve">.用刻度尺测量铅笔芯 </w:t>
      </w:r>
      <w:r>
        <w:rPr>
          <w:rFonts w:ascii="Times New Roman" w:hAnsi="Times New Roman" w:cs="Times New Roman" w:hint="default"/>
          <w:sz w:val="21"/>
        </w:rPr>
        <w:t>AP</w:t>
      </w:r>
      <w:r>
        <w:rPr>
          <w:rFonts w:ascii="Times New Roman" w:hAnsi="Times New Roman" w:cs="Times New Roman" w:hint="default"/>
          <w:spacing w:val="-15"/>
          <w:sz w:val="21"/>
        </w:rPr>
        <w:t xml:space="preserve"> 段的长度 </w:t>
      </w:r>
      <w:r>
        <w:rPr>
          <w:rFonts w:ascii="Times New Roman" w:hAnsi="Times New Roman" w:cs="Times New Roman" w:hint="default"/>
          <w:spacing w:val="-3"/>
          <w:sz w:val="21"/>
        </w:rPr>
        <w:t xml:space="preserve">1，闭合开关。记录电流表的示 数。 </w:t>
      </w:r>
    </w:p>
    <w:p>
      <w:pPr>
        <w:tabs>
          <w:tab w:val="left" w:pos="4319"/>
        </w:tabs>
        <w:spacing w:before="76" w:line="271" w:lineRule="auto"/>
        <w:ind w:left="140" w:right="5862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(1)</w:t>
      </w:r>
      <w:r>
        <w:rPr>
          <w:rFonts w:ascii="Times New Roman" w:hAnsi="Times New Roman" w:cs="Times New Roman" w:hint="default"/>
          <w:spacing w:val="-3"/>
          <w:sz w:val="21"/>
        </w:rPr>
        <w:t>计</w:t>
      </w:r>
      <w:r>
        <w:rPr>
          <w:rFonts w:ascii="Times New Roman" w:hAnsi="Times New Roman" w:cs="Times New Roman" w:hint="default"/>
          <w:sz w:val="21"/>
        </w:rPr>
        <w:t>算</w:t>
      </w:r>
      <w:r>
        <w:rPr>
          <w:rFonts w:ascii="Times New Roman" w:hAnsi="Times New Roman" w:cs="Times New Roman" w:hint="default"/>
          <w:spacing w:val="-3"/>
          <w:sz w:val="21"/>
        </w:rPr>
        <w:t>表</w:t>
      </w:r>
      <w:r>
        <w:rPr>
          <w:rFonts w:ascii="Times New Roman" w:hAnsi="Times New Roman" w:cs="Times New Roman" w:hint="default"/>
          <w:sz w:val="21"/>
        </w:rPr>
        <w:t>格</w:t>
      </w:r>
      <w:r>
        <w:rPr>
          <w:rFonts w:ascii="Times New Roman" w:hAnsi="Times New Roman" w:cs="Times New Roman" w:hint="default"/>
          <w:spacing w:val="-3"/>
          <w:sz w:val="21"/>
        </w:rPr>
        <w:t>中</w:t>
      </w:r>
      <w:r>
        <w:rPr>
          <w:rFonts w:ascii="Times New Roman" w:hAnsi="Times New Roman" w:cs="Times New Roman" w:hint="default"/>
          <w:sz w:val="21"/>
        </w:rPr>
        <w:t>第</w:t>
      </w:r>
      <w:r>
        <w:rPr>
          <w:rFonts w:ascii="Times New Roman" w:hAnsi="Times New Roman" w:cs="Times New Roman" w:hint="default"/>
          <w:spacing w:val="-51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3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次</w:t>
      </w:r>
      <w:r>
        <w:rPr>
          <w:rFonts w:ascii="Times New Roman" w:hAnsi="Times New Roman" w:cs="Times New Roman" w:hint="default"/>
          <w:spacing w:val="-3"/>
          <w:sz w:val="21"/>
        </w:rPr>
        <w:t>测量</w:t>
      </w:r>
      <w:r>
        <w:rPr>
          <w:rFonts w:ascii="Times New Roman" w:hAnsi="Times New Roman" w:cs="Times New Roman" w:hint="default"/>
          <w:sz w:val="21"/>
        </w:rPr>
        <w:t>的电</w:t>
      </w:r>
      <w:r>
        <w:rPr>
          <w:rFonts w:ascii="Times New Roman" w:hAnsi="Times New Roman" w:cs="Times New Roman" w:hint="default"/>
          <w:spacing w:val="-3"/>
          <w:sz w:val="21"/>
        </w:rPr>
        <w:t>阻</w:t>
      </w:r>
      <w:r>
        <w:rPr>
          <w:rFonts w:ascii="Times New Roman" w:hAnsi="Times New Roman" w:cs="Times New Roman" w:hint="default"/>
          <w:sz w:val="21"/>
        </w:rPr>
        <w:t>值</w:t>
      </w:r>
      <w:r>
        <w:rPr>
          <w:rFonts w:ascii="Times New Roman" w:hAnsi="Times New Roman" w:cs="Times New Roman" w:hint="default"/>
          <w:spacing w:val="-4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R=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eastAsia="Symbol" w:hAnsi="Times New Roman" w:cs="Times New Roman" w:hint="default"/>
          <w:sz w:val="23"/>
        </w:rPr>
        <w:t></w:t>
      </w:r>
      <w:r>
        <w:rPr>
          <w:rFonts w:ascii="Times New Roman" w:eastAsia="Times New Roman" w:hAnsi="Times New Roman" w:cs="Times New Roman" w:hint="default"/>
          <w:spacing w:val="-10"/>
          <w:sz w:val="23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>(2)</w:t>
      </w:r>
      <w:r>
        <w:rPr>
          <w:rFonts w:ascii="Times New Roman" w:hAnsi="Times New Roman" w:cs="Times New Roman" w:hint="default"/>
          <w:spacing w:val="-3"/>
          <w:sz w:val="21"/>
        </w:rPr>
        <w:t>请</w:t>
      </w:r>
      <w:r>
        <w:rPr>
          <w:rFonts w:ascii="Times New Roman" w:hAnsi="Times New Roman" w:cs="Times New Roman" w:hint="default"/>
          <w:sz w:val="21"/>
        </w:rPr>
        <w:t>在图</w:t>
      </w:r>
      <w:r>
        <w:rPr>
          <w:rFonts w:ascii="Times New Roman" w:hAnsi="Times New Roman" w:cs="Times New Roman" w:hint="default"/>
          <w:spacing w:val="-55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20</w:t>
      </w:r>
      <w:r>
        <w:rPr>
          <w:rFonts w:ascii="Times New Roman" w:hAnsi="Times New Roman" w:cs="Times New Roman" w:hint="default"/>
          <w:spacing w:val="-52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中画</w:t>
      </w:r>
      <w:r>
        <w:rPr>
          <w:rFonts w:ascii="Times New Roman" w:hAnsi="Times New Roman" w:cs="Times New Roman" w:hint="default"/>
          <w:sz w:val="21"/>
        </w:rPr>
        <w:t>出</w:t>
      </w:r>
      <w:r>
        <w:rPr>
          <w:rFonts w:ascii="Times New Roman" w:hAnsi="Times New Roman" w:cs="Times New Roman" w:hint="default"/>
          <w:spacing w:val="-53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R-L</w:t>
      </w:r>
      <w:r>
        <w:rPr>
          <w:rFonts w:ascii="Times New Roman" w:hAnsi="Times New Roman" w:cs="Times New Roman" w:hint="default"/>
          <w:spacing w:val="-54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关系</w:t>
      </w:r>
      <w:r>
        <w:rPr>
          <w:rFonts w:ascii="Times New Roman" w:hAnsi="Times New Roman" w:cs="Times New Roman" w:hint="default"/>
          <w:spacing w:val="-3"/>
          <w:sz w:val="21"/>
        </w:rPr>
        <w:t>图</w:t>
      </w:r>
      <w:r>
        <w:rPr>
          <w:rFonts w:ascii="Times New Roman" w:hAnsi="Times New Roman" w:cs="Times New Roman" w:hint="default"/>
          <w:sz w:val="21"/>
        </w:rPr>
        <w:t xml:space="preserve">象。 </w:t>
      </w:r>
    </w:p>
    <w:p>
      <w:pPr>
        <w:tabs>
          <w:tab w:val="left" w:pos="4866"/>
        </w:tabs>
        <w:spacing w:before="10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(3)</w:t>
      </w:r>
      <w:r>
        <w:rPr>
          <w:rFonts w:ascii="Times New Roman" w:hAnsi="Times New Roman" w:cs="Times New Roman" w:hint="default"/>
          <w:spacing w:val="-3"/>
          <w:sz w:val="21"/>
        </w:rPr>
        <w:t>根</w:t>
      </w:r>
      <w:r>
        <w:rPr>
          <w:rFonts w:ascii="Times New Roman" w:hAnsi="Times New Roman" w:cs="Times New Roman" w:hint="default"/>
          <w:sz w:val="21"/>
        </w:rPr>
        <w:t>据</w:t>
      </w:r>
      <w:r>
        <w:rPr>
          <w:rFonts w:ascii="Times New Roman" w:hAnsi="Times New Roman" w:cs="Times New Roman" w:hint="default"/>
          <w:spacing w:val="-3"/>
          <w:sz w:val="21"/>
        </w:rPr>
        <w:t>图</w:t>
      </w:r>
      <w:r>
        <w:rPr>
          <w:rFonts w:ascii="Times New Roman" w:hAnsi="Times New Roman" w:cs="Times New Roman" w:hint="default"/>
          <w:sz w:val="21"/>
        </w:rPr>
        <w:t>象</w:t>
      </w:r>
      <w:r>
        <w:rPr>
          <w:rFonts w:ascii="Times New Roman" w:hAnsi="Times New Roman" w:cs="Times New Roman" w:hint="default"/>
          <w:spacing w:val="-3"/>
          <w:sz w:val="21"/>
        </w:rPr>
        <w:t>，</w:t>
      </w:r>
      <w:r>
        <w:rPr>
          <w:rFonts w:ascii="Times New Roman" w:hAnsi="Times New Roman" w:cs="Times New Roman" w:hint="default"/>
          <w:sz w:val="21"/>
        </w:rPr>
        <w:t>可</w:t>
      </w:r>
      <w:r>
        <w:rPr>
          <w:rFonts w:ascii="Times New Roman" w:hAnsi="Times New Roman" w:cs="Times New Roman" w:hint="default"/>
          <w:spacing w:val="-3"/>
          <w:sz w:val="21"/>
        </w:rPr>
        <w:t>以</w:t>
      </w:r>
      <w:r>
        <w:rPr>
          <w:rFonts w:ascii="Times New Roman" w:hAnsi="Times New Roman" w:cs="Times New Roman" w:hint="default"/>
          <w:sz w:val="21"/>
        </w:rPr>
        <w:t>得</w:t>
      </w:r>
      <w:r>
        <w:rPr>
          <w:rFonts w:ascii="Times New Roman" w:hAnsi="Times New Roman" w:cs="Times New Roman" w:hint="default"/>
          <w:spacing w:val="-3"/>
          <w:sz w:val="21"/>
        </w:rPr>
        <w:t>到结</w:t>
      </w:r>
      <w:r>
        <w:rPr>
          <w:rFonts w:ascii="Times New Roman" w:hAnsi="Times New Roman" w:cs="Times New Roman" w:hint="default"/>
          <w:sz w:val="21"/>
        </w:rPr>
        <w:t>论：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 xml:space="preserve">。 </w:t>
      </w:r>
    </w:p>
    <w:p>
      <w:pPr>
        <w:spacing w:after="0"/>
        <w:jc w:val="left"/>
        <w:rPr>
          <w:rFonts w:ascii="Times New Roman" w:hAnsi="Times New Roman" w:cs="Times New Roman" w:hint="default"/>
          <w:sz w:val="21"/>
        </w:rPr>
        <w:sectPr>
          <w:type w:val="continuous"/>
          <w:pgSz w:w="11910" w:h="16840"/>
          <w:pgMar w:top="1460" w:right="240" w:bottom="1000" w:left="940" w:header="592" w:footer="807" w:gutter="0"/>
          <w:pgNumType w:fmt="decimal"/>
          <w:cols w:space="708"/>
        </w:sect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</w:rPr>
      </w:pPr>
    </w:p>
    <w:p>
      <w:pPr>
        <w:pStyle w:val="BodyText"/>
        <w:spacing w:line="20" w:lineRule="exact"/>
        <w:ind w:left="103"/>
        <w:rPr>
          <w:rFonts w:ascii="Times New Roman" w:hAnsi="Times New Roman" w:cs="Times New Roman" w:hint="default"/>
          <w:b w:val="0"/>
          <w:sz w:val="2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4"/>
        <w:rPr>
          <w:rFonts w:ascii="Times New Roman" w:hAnsi="Times New Roman" w:cs="Times New Roman" w:hint="default"/>
          <w:b w:val="0"/>
          <w:sz w:val="20"/>
        </w:rPr>
      </w:pPr>
    </w:p>
    <w:p>
      <w:pPr>
        <w:spacing w:before="71"/>
        <w:ind w:left="2989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723265</wp:posOffset>
            </wp:positionH>
            <wp:positionV relativeFrom="paragraph">
              <wp:posOffset>-1079500</wp:posOffset>
            </wp:positionV>
            <wp:extent cx="1625600" cy="1245870"/>
            <wp:effectExtent l="0" t="0" r="0" b="11430"/>
            <wp:wrapNone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597876" name="image2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5400" cy="1245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564"/>
        </w:tabs>
        <w:spacing w:before="43" w:after="0" w:line="278" w:lineRule="auto"/>
        <w:ind w:left="140" w:right="917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5"/>
          <w:sz w:val="21"/>
        </w:rPr>
        <w:t xml:space="preserve">在“测量小灯泡的电功率”的实验中，器材如下：学生电源、小灯泡 </w:t>
      </w:r>
      <w:r>
        <w:rPr>
          <w:rFonts w:ascii="Times New Roman" w:hAnsi="Times New Roman" w:cs="Times New Roman" w:hint="default"/>
          <w:sz w:val="21"/>
        </w:rPr>
        <w:t>L（</w:t>
      </w:r>
      <w:r>
        <w:rPr>
          <w:rFonts w:ascii="Times New Roman" w:hAnsi="Times New Roman" w:cs="Times New Roman" w:hint="default"/>
          <w:spacing w:val="-10"/>
          <w:sz w:val="21"/>
        </w:rPr>
        <w:t xml:space="preserve">额定电压 </w:t>
      </w:r>
      <w:r>
        <w:rPr>
          <w:rFonts w:ascii="Times New Roman" w:hAnsi="Times New Roman" w:cs="Times New Roman" w:hint="default"/>
          <w:sz w:val="21"/>
        </w:rPr>
        <w:t>2.5V）</w:t>
      </w:r>
      <w:r>
        <w:rPr>
          <w:rFonts w:ascii="Times New Roman" w:hAnsi="Times New Roman" w:cs="Times New Roman" w:hint="default"/>
          <w:spacing w:val="-3"/>
          <w:sz w:val="21"/>
        </w:rPr>
        <w:t>、定值电阻R（10Ω）、电流表、滑动变阻器</w:t>
      </w:r>
      <w:r>
        <w:rPr>
          <w:rFonts w:ascii="Times New Roman" w:hAnsi="Times New Roman" w:cs="Times New Roman" w:hint="default"/>
          <w:sz w:val="21"/>
        </w:rPr>
        <w:t>（10Ω</w:t>
      </w:r>
      <w:r>
        <w:rPr>
          <w:rFonts w:ascii="Times New Roman" w:hAnsi="Times New Roman" w:cs="Times New Roman" w:hint="default"/>
          <w:spacing w:val="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2A）</w:t>
      </w:r>
      <w:r>
        <w:rPr>
          <w:rFonts w:ascii="Times New Roman" w:hAnsi="Times New Roman" w:cs="Times New Roman" w:hint="default"/>
          <w:spacing w:val="-6"/>
          <w:sz w:val="21"/>
        </w:rPr>
        <w:t xml:space="preserve">、开关各一个，导线若干，电路如图 </w:t>
      </w:r>
      <w:r>
        <w:rPr>
          <w:rFonts w:ascii="Times New Roman" w:hAnsi="Times New Roman" w:cs="Times New Roman" w:hint="default"/>
          <w:sz w:val="21"/>
        </w:rPr>
        <w:t>21</w:t>
      </w:r>
      <w:r>
        <w:rPr>
          <w:rFonts w:ascii="Times New Roman" w:hAnsi="Times New Roman" w:cs="Times New Roman" w:hint="default"/>
          <w:spacing w:val="-3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96"/>
        <w:ind w:left="321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position w:val="1"/>
        </w:rPr>
        <w:drawing>
          <wp:inline distT="0" distB="0" distL="0" distR="0">
            <wp:extent cx="3565525" cy="1456055"/>
            <wp:effectExtent l="0" t="0" r="3175" b="4445"/>
            <wp:docPr id="55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788204" name="image2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5545" cy="145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0"/>
        </w:rPr>
        <w:t xml:space="preserve">    </w:t>
      </w:r>
      <w:r>
        <w:rPr>
          <w:rFonts w:ascii="Times New Roman" w:hAnsi="Times New Roman" w:cs="Times New Roman" w:hint="default"/>
          <w:spacing w:val="-17"/>
          <w:sz w:val="20"/>
        </w:rPr>
        <w:t xml:space="preserve"> </w:t>
      </w:r>
      <w:r>
        <w:rPr>
          <w:rFonts w:ascii="Times New Roman" w:hAnsi="Times New Roman" w:cs="Times New Roman" w:hint="default"/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670"/>
          <w:tab w:val="left" w:pos="5865"/>
          <w:tab w:val="left" w:pos="8491"/>
        </w:tabs>
        <w:spacing w:before="38" w:after="0" w:line="278" w:lineRule="auto"/>
        <w:ind w:left="140" w:right="972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测</w:t>
      </w:r>
      <w:r>
        <w:rPr>
          <w:rFonts w:ascii="Times New Roman" w:hAnsi="Times New Roman" w:cs="Times New Roman" w:hint="default"/>
          <w:spacing w:val="-3"/>
          <w:sz w:val="21"/>
        </w:rPr>
        <w:t>量</w:t>
      </w:r>
      <w:r>
        <w:rPr>
          <w:rFonts w:ascii="Times New Roman" w:hAnsi="Times New Roman" w:cs="Times New Roman" w:hint="default"/>
          <w:sz w:val="21"/>
        </w:rPr>
        <w:t>小</w:t>
      </w:r>
      <w:r>
        <w:rPr>
          <w:rFonts w:ascii="Times New Roman" w:hAnsi="Times New Roman" w:cs="Times New Roman" w:hint="default"/>
          <w:spacing w:val="-3"/>
          <w:sz w:val="21"/>
        </w:rPr>
        <w:t>灯</w:t>
      </w:r>
      <w:r>
        <w:rPr>
          <w:rFonts w:ascii="Times New Roman" w:hAnsi="Times New Roman" w:cs="Times New Roman" w:hint="default"/>
          <w:sz w:val="21"/>
        </w:rPr>
        <w:t>泡</w:t>
      </w:r>
      <w:r>
        <w:rPr>
          <w:rFonts w:ascii="Times New Roman" w:hAnsi="Times New Roman" w:cs="Times New Roman" w:hint="default"/>
          <w:spacing w:val="-3"/>
          <w:sz w:val="21"/>
        </w:rPr>
        <w:t>额</w:t>
      </w:r>
      <w:r>
        <w:rPr>
          <w:rFonts w:ascii="Times New Roman" w:hAnsi="Times New Roman" w:cs="Times New Roman" w:hint="default"/>
          <w:sz w:val="21"/>
        </w:rPr>
        <w:t>定</w:t>
      </w:r>
      <w:r>
        <w:rPr>
          <w:rFonts w:ascii="Times New Roman" w:hAnsi="Times New Roman" w:cs="Times New Roman" w:hint="default"/>
          <w:spacing w:val="-3"/>
          <w:sz w:val="21"/>
        </w:rPr>
        <w:t>功率</w:t>
      </w:r>
      <w:r>
        <w:rPr>
          <w:rFonts w:ascii="Times New Roman" w:hAnsi="Times New Roman" w:cs="Times New Roman" w:hint="default"/>
          <w:sz w:val="21"/>
        </w:rPr>
        <w:t>时，</w:t>
      </w:r>
      <w:r>
        <w:rPr>
          <w:rFonts w:ascii="Times New Roman" w:hAnsi="Times New Roman" w:cs="Times New Roman" w:hint="default"/>
          <w:spacing w:val="-3"/>
          <w:sz w:val="21"/>
        </w:rPr>
        <w:t>电</w:t>
      </w:r>
      <w:r>
        <w:rPr>
          <w:rFonts w:ascii="Times New Roman" w:hAnsi="Times New Roman" w:cs="Times New Roman" w:hint="default"/>
          <w:sz w:val="21"/>
        </w:rPr>
        <w:t>压</w:t>
      </w:r>
      <w:r>
        <w:rPr>
          <w:rFonts w:ascii="Times New Roman" w:hAnsi="Times New Roman" w:cs="Times New Roman" w:hint="default"/>
          <w:spacing w:val="-3"/>
          <w:sz w:val="21"/>
        </w:rPr>
        <w:t>表</w:t>
      </w:r>
      <w:r>
        <w:rPr>
          <w:rFonts w:ascii="Times New Roman" w:hAnsi="Times New Roman" w:cs="Times New Roman" w:hint="default"/>
          <w:sz w:val="21"/>
        </w:rPr>
        <w:t>示</w:t>
      </w:r>
      <w:r>
        <w:rPr>
          <w:rFonts w:ascii="Times New Roman" w:hAnsi="Times New Roman" w:cs="Times New Roman" w:hint="default"/>
          <w:spacing w:val="-3"/>
          <w:sz w:val="21"/>
        </w:rPr>
        <w:t>数如</w:t>
      </w:r>
      <w:r>
        <w:rPr>
          <w:rFonts w:ascii="Times New Roman" w:hAnsi="Times New Roman" w:cs="Times New Roman" w:hint="default"/>
          <w:sz w:val="21"/>
        </w:rPr>
        <w:t>图</w:t>
      </w:r>
      <w:r>
        <w:rPr>
          <w:rFonts w:ascii="Times New Roman" w:hAnsi="Times New Roman" w:cs="Times New Roman" w:hint="default"/>
          <w:spacing w:val="-4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22，接下</w:t>
      </w:r>
      <w:r>
        <w:rPr>
          <w:rFonts w:ascii="Times New Roman" w:hAnsi="Times New Roman" w:cs="Times New Roman" w:hint="default"/>
          <w:spacing w:val="-3"/>
          <w:sz w:val="21"/>
        </w:rPr>
        <w:t>来</w:t>
      </w:r>
      <w:r>
        <w:rPr>
          <w:rFonts w:ascii="Times New Roman" w:hAnsi="Times New Roman" w:cs="Times New Roman" w:hint="default"/>
          <w:sz w:val="21"/>
        </w:rPr>
        <w:t>应</w:t>
      </w:r>
      <w:r>
        <w:rPr>
          <w:rFonts w:ascii="Times New Roman" w:hAnsi="Times New Roman" w:cs="Times New Roman" w:hint="default"/>
          <w:spacing w:val="-3"/>
          <w:sz w:val="21"/>
        </w:rPr>
        <w:t>将</w:t>
      </w:r>
      <w:r>
        <w:rPr>
          <w:rFonts w:ascii="Times New Roman" w:hAnsi="Times New Roman" w:cs="Times New Roman" w:hint="default"/>
          <w:sz w:val="21"/>
        </w:rPr>
        <w:t>滑</w:t>
      </w:r>
      <w:r>
        <w:rPr>
          <w:rFonts w:ascii="Times New Roman" w:hAnsi="Times New Roman" w:cs="Times New Roman" w:hint="default"/>
          <w:spacing w:val="-3"/>
          <w:sz w:val="21"/>
        </w:rPr>
        <w:t>动</w:t>
      </w:r>
      <w:r>
        <w:rPr>
          <w:rFonts w:ascii="Times New Roman" w:hAnsi="Times New Roman" w:cs="Times New Roman" w:hint="default"/>
          <w:sz w:val="21"/>
        </w:rPr>
        <w:t>变</w:t>
      </w:r>
      <w:r>
        <w:rPr>
          <w:rFonts w:ascii="Times New Roman" w:hAnsi="Times New Roman" w:cs="Times New Roman" w:hint="default"/>
          <w:spacing w:val="-3"/>
          <w:sz w:val="21"/>
        </w:rPr>
        <w:t>阻</w:t>
      </w:r>
      <w:r>
        <w:rPr>
          <w:rFonts w:ascii="Times New Roman" w:hAnsi="Times New Roman" w:cs="Times New Roman" w:hint="default"/>
          <w:sz w:val="21"/>
        </w:rPr>
        <w:t>器</w:t>
      </w:r>
      <w:r>
        <w:rPr>
          <w:rFonts w:ascii="Times New Roman" w:hAnsi="Times New Roman" w:cs="Times New Roman" w:hint="default"/>
          <w:spacing w:val="-3"/>
          <w:sz w:val="21"/>
        </w:rPr>
        <w:t>滑</w:t>
      </w:r>
      <w:r>
        <w:rPr>
          <w:rFonts w:ascii="Times New Roman" w:hAnsi="Times New Roman" w:cs="Times New Roman" w:hint="default"/>
          <w:sz w:val="21"/>
        </w:rPr>
        <w:t>片</w:t>
      </w:r>
      <w:r>
        <w:rPr>
          <w:rFonts w:ascii="Times New Roman" w:hAnsi="Times New Roman" w:cs="Times New Roman" w:hint="default"/>
          <w:spacing w:val="-42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P</w:t>
      </w:r>
      <w:r>
        <w:rPr>
          <w:rFonts w:ascii="Times New Roman" w:hAnsi="Times New Roman" w:cs="Times New Roman" w:hint="default"/>
          <w:spacing w:val="-41"/>
          <w:sz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</w:rPr>
        <w:t>向</w:t>
      </w:r>
      <w:r>
        <w:rPr>
          <w:rFonts w:ascii="Times New Roman" w:hAnsi="Times New Roman" w:cs="Times New Roman" w:hint="default"/>
          <w:spacing w:val="-3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  <w:u w:val="single"/>
        </w:rPr>
        <w:tab/>
      </w:r>
      <w:r>
        <w:rPr>
          <w:rFonts w:ascii="Times New Roman" w:hAnsi="Times New Roman" w:cs="Times New Roman" w:hint="default"/>
          <w:spacing w:val="-3"/>
          <w:sz w:val="21"/>
        </w:rPr>
        <w:t>端</w:t>
      </w:r>
      <w:r>
        <w:rPr>
          <w:rFonts w:ascii="Times New Roman" w:hAnsi="Times New Roman" w:cs="Times New Roman" w:hint="default"/>
          <w:sz w:val="21"/>
        </w:rPr>
        <w:t>移</w:t>
      </w:r>
      <w:r>
        <w:rPr>
          <w:rFonts w:ascii="Times New Roman" w:hAnsi="Times New Roman" w:cs="Times New Roman" w:hint="default"/>
          <w:spacing w:val="-3"/>
          <w:sz w:val="21"/>
        </w:rPr>
        <w:t>动</w:t>
      </w:r>
      <w:r>
        <w:rPr>
          <w:rFonts w:ascii="Times New Roman" w:hAnsi="Times New Roman" w:cs="Times New Roman" w:hint="default"/>
          <w:sz w:val="21"/>
        </w:rPr>
        <w:t>。</w:t>
      </w:r>
      <w:r>
        <w:rPr>
          <w:rFonts w:ascii="Times New Roman" w:hAnsi="Times New Roman" w:cs="Times New Roman" w:hint="default"/>
          <w:spacing w:val="-3"/>
          <w:sz w:val="21"/>
        </w:rPr>
        <w:t>当</w:t>
      </w:r>
      <w:r>
        <w:rPr>
          <w:rFonts w:ascii="Times New Roman" w:hAnsi="Times New Roman" w:cs="Times New Roman" w:hint="default"/>
          <w:spacing w:val="-15"/>
          <w:sz w:val="21"/>
        </w:rPr>
        <w:t>灯</w:t>
      </w:r>
      <w:r>
        <w:rPr>
          <w:rFonts w:ascii="Times New Roman" w:hAnsi="Times New Roman" w:cs="Times New Roman" w:hint="default"/>
          <w:sz w:val="21"/>
        </w:rPr>
        <w:t>泡正</w:t>
      </w:r>
      <w:r>
        <w:rPr>
          <w:rFonts w:ascii="Times New Roman" w:hAnsi="Times New Roman" w:cs="Times New Roman" w:hint="default"/>
          <w:spacing w:val="-3"/>
          <w:sz w:val="21"/>
        </w:rPr>
        <w:t>常</w:t>
      </w:r>
      <w:r>
        <w:rPr>
          <w:rFonts w:ascii="Times New Roman" w:hAnsi="Times New Roman" w:cs="Times New Roman" w:hint="default"/>
          <w:sz w:val="21"/>
        </w:rPr>
        <w:t>发</w:t>
      </w:r>
      <w:r>
        <w:rPr>
          <w:rFonts w:ascii="Times New Roman" w:hAnsi="Times New Roman" w:cs="Times New Roman" w:hint="default"/>
          <w:spacing w:val="-3"/>
          <w:sz w:val="21"/>
        </w:rPr>
        <w:t>光</w:t>
      </w:r>
      <w:r>
        <w:rPr>
          <w:rFonts w:ascii="Times New Roman" w:hAnsi="Times New Roman" w:cs="Times New Roman" w:hint="default"/>
          <w:sz w:val="21"/>
        </w:rPr>
        <w:t>时</w:t>
      </w:r>
      <w:r>
        <w:rPr>
          <w:rFonts w:ascii="Times New Roman" w:hAnsi="Times New Roman" w:cs="Times New Roman" w:hint="default"/>
          <w:spacing w:val="-3"/>
          <w:sz w:val="21"/>
        </w:rPr>
        <w:t>，</w:t>
      </w:r>
      <w:r>
        <w:rPr>
          <w:rFonts w:ascii="Times New Roman" w:hAnsi="Times New Roman" w:cs="Times New Roman" w:hint="default"/>
          <w:sz w:val="21"/>
        </w:rPr>
        <w:t>电</w:t>
      </w:r>
      <w:r>
        <w:rPr>
          <w:rFonts w:ascii="Times New Roman" w:hAnsi="Times New Roman" w:cs="Times New Roman" w:hint="default"/>
          <w:spacing w:val="-3"/>
          <w:sz w:val="21"/>
        </w:rPr>
        <w:t>流</w:t>
      </w:r>
      <w:r>
        <w:rPr>
          <w:rFonts w:ascii="Times New Roman" w:hAnsi="Times New Roman" w:cs="Times New Roman" w:hint="default"/>
          <w:sz w:val="21"/>
        </w:rPr>
        <w:t>表</w:t>
      </w:r>
      <w:r>
        <w:rPr>
          <w:rFonts w:ascii="Times New Roman" w:hAnsi="Times New Roman" w:cs="Times New Roman" w:hint="default"/>
          <w:spacing w:val="-3"/>
          <w:sz w:val="21"/>
        </w:rPr>
        <w:t>如</w:t>
      </w:r>
      <w:r>
        <w:rPr>
          <w:rFonts w:ascii="Times New Roman" w:hAnsi="Times New Roman" w:cs="Times New Roman" w:hint="default"/>
          <w:sz w:val="21"/>
        </w:rPr>
        <w:t>图</w:t>
      </w:r>
      <w:r>
        <w:rPr>
          <w:rFonts w:ascii="Times New Roman" w:hAnsi="Times New Roman" w:cs="Times New Roman" w:hint="default"/>
          <w:spacing w:val="-28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23，</w:t>
      </w:r>
      <w:r>
        <w:rPr>
          <w:rFonts w:ascii="Times New Roman" w:hAnsi="Times New Roman" w:cs="Times New Roman" w:hint="default"/>
          <w:spacing w:val="-3"/>
          <w:sz w:val="21"/>
        </w:rPr>
        <w:t>则</w:t>
      </w:r>
      <w:r>
        <w:rPr>
          <w:rFonts w:ascii="Times New Roman" w:hAnsi="Times New Roman" w:cs="Times New Roman" w:hint="default"/>
          <w:sz w:val="21"/>
        </w:rPr>
        <w:t>小</w:t>
      </w:r>
      <w:r>
        <w:rPr>
          <w:rFonts w:ascii="Times New Roman" w:hAnsi="Times New Roman" w:cs="Times New Roman" w:hint="default"/>
          <w:spacing w:val="-3"/>
          <w:sz w:val="21"/>
        </w:rPr>
        <w:t>灯</w:t>
      </w:r>
      <w:r>
        <w:rPr>
          <w:rFonts w:ascii="Times New Roman" w:hAnsi="Times New Roman" w:cs="Times New Roman" w:hint="default"/>
          <w:sz w:val="21"/>
        </w:rPr>
        <w:t>泡</w:t>
      </w:r>
      <w:r>
        <w:rPr>
          <w:rFonts w:ascii="Times New Roman" w:hAnsi="Times New Roman" w:cs="Times New Roman" w:hint="default"/>
          <w:spacing w:val="-3"/>
          <w:sz w:val="21"/>
        </w:rPr>
        <w:t>的</w:t>
      </w:r>
      <w:r>
        <w:rPr>
          <w:rFonts w:ascii="Times New Roman" w:hAnsi="Times New Roman" w:cs="Times New Roman" w:hint="default"/>
          <w:sz w:val="21"/>
        </w:rPr>
        <w:t>额</w:t>
      </w:r>
      <w:r>
        <w:rPr>
          <w:rFonts w:ascii="Times New Roman" w:hAnsi="Times New Roman" w:cs="Times New Roman" w:hint="default"/>
          <w:spacing w:val="-3"/>
          <w:sz w:val="21"/>
        </w:rPr>
        <w:t>定功</w:t>
      </w:r>
      <w:r>
        <w:rPr>
          <w:rFonts w:ascii="Times New Roman" w:hAnsi="Times New Roman" w:cs="Times New Roman" w:hint="default"/>
          <w:sz w:val="21"/>
        </w:rPr>
        <w:t>率为</w:t>
      </w:r>
      <w:r>
        <w:rPr>
          <w:rFonts w:ascii="Times New Roman" w:hAnsi="Times New Roman" w:cs="Times New Roman" w:hint="default"/>
          <w:sz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>W</w:t>
      </w:r>
      <w:r>
        <w:rPr>
          <w:rFonts w:ascii="Times New Roman" w:hAnsi="Times New Roman" w:cs="Times New Roman" w:hint="default"/>
          <w:spacing w:val="-3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670"/>
        </w:tabs>
        <w:spacing w:before="0" w:after="0" w:line="269" w:lineRule="exact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5"/>
          <w:sz w:val="21"/>
        </w:rPr>
        <w:t xml:space="preserve">实验过程中，发现小灯泡突然熄灭，电压表和电流表示数均为 </w:t>
      </w:r>
      <w:r>
        <w:rPr>
          <w:rFonts w:ascii="Times New Roman" w:hAnsi="Times New Roman" w:cs="Times New Roman" w:hint="default"/>
          <w:sz w:val="21"/>
        </w:rPr>
        <w:t>0</w:t>
      </w:r>
      <w:r>
        <w:rPr>
          <w:rFonts w:ascii="Times New Roman" w:hAnsi="Times New Roman" w:cs="Times New Roman" w:hint="default"/>
          <w:spacing w:val="-3"/>
          <w:sz w:val="21"/>
        </w:rPr>
        <w:t>，经排查为电流表故障，其故障为</w:t>
      </w:r>
    </w:p>
    <w:p>
      <w:pPr>
        <w:tabs>
          <w:tab w:val="left" w:pos="771"/>
        </w:tabs>
        <w:spacing w:before="43"/>
        <w:ind w:left="140" w:right="0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eastAsia="Times New Roman" w:hAnsi="Times New Roman" w:cs="Times New Roman" w:hint="default"/>
          <w:w w:val="100"/>
          <w:sz w:val="21"/>
          <w:u w:val="single"/>
        </w:rPr>
        <w:t xml:space="preserve"> </w:t>
      </w:r>
      <w:r>
        <w:rPr>
          <w:rFonts w:ascii="Times New Roman" w:eastAsia="Times New Roman" w:hAnsi="Times New Roman" w:cs="Times New Roman" w:hint="default"/>
          <w:sz w:val="21"/>
          <w:u w:val="single"/>
        </w:rPr>
        <w:tab/>
      </w:r>
      <w:r>
        <w:rPr>
          <w:rFonts w:ascii="Times New Roman" w:hAnsi="Times New Roman" w:cs="Times New Roman" w:hint="default"/>
          <w:sz w:val="21"/>
        </w:rPr>
        <w:t>（</w:t>
      </w:r>
      <w:r>
        <w:rPr>
          <w:rFonts w:ascii="Times New Roman" w:hAnsi="Times New Roman" w:cs="Times New Roman" w:hint="default"/>
          <w:spacing w:val="-3"/>
          <w:sz w:val="21"/>
        </w:rPr>
        <w:t>填“断路”或“短路”</w:t>
      </w:r>
      <w:r>
        <w:rPr>
          <w:rFonts w:ascii="Times New Roman" w:hAnsi="Times New Roman" w:cs="Times New Roman" w:hint="default"/>
          <w:sz w:val="21"/>
        </w:rPr>
        <w:t>）</w:t>
      </w:r>
      <w:r>
        <w:rPr>
          <w:rFonts w:ascii="Times New Roman" w:hAnsi="Times New Roman" w:cs="Times New Roman" w:hint="default"/>
          <w:spacing w:val="-3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670"/>
        </w:tabs>
        <w:spacing w:before="43" w:after="0" w:line="278" w:lineRule="auto"/>
        <w:ind w:left="140" w:right="1023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753110</wp:posOffset>
            </wp:positionH>
            <wp:positionV relativeFrom="paragraph">
              <wp:posOffset>488315</wp:posOffset>
            </wp:positionV>
            <wp:extent cx="4687570" cy="1162050"/>
            <wp:effectExtent l="0" t="0" r="11430" b="6350"/>
            <wp:wrapNone/>
            <wp:docPr id="57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402566" name="image2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7792" cy="1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pacing w:val="-3"/>
          <w:sz w:val="21"/>
        </w:rPr>
        <w:t>由于无法修复故障，请提供的器材，重新设计电路以完成实验</w:t>
      </w:r>
      <w:r>
        <w:rPr>
          <w:rFonts w:ascii="Times New Roman" w:hAnsi="Times New Roman" w:cs="Times New Roman" w:hint="default"/>
          <w:sz w:val="21"/>
        </w:rPr>
        <w:t>（</w:t>
      </w:r>
      <w:r>
        <w:rPr>
          <w:rFonts w:ascii="Times New Roman" w:hAnsi="Times New Roman" w:cs="Times New Roman" w:hint="default"/>
          <w:spacing w:val="-3"/>
          <w:sz w:val="21"/>
        </w:rPr>
        <w:t>若部分器材在实验中需移动位置， 可用虚线表示</w:t>
      </w:r>
      <w:r>
        <w:rPr>
          <w:rFonts w:ascii="Times New Roman" w:hAnsi="Times New Roman" w:cs="Times New Roman" w:hint="default"/>
          <w:sz w:val="21"/>
        </w:rPr>
        <w:t>）</w:t>
      </w:r>
      <w:r>
        <w:rPr>
          <w:rFonts w:ascii="Times New Roman" w:hAnsi="Times New Roman" w:cs="Times New Roman" w:hint="default"/>
          <w:spacing w:val="-3"/>
          <w:sz w:val="21"/>
        </w:rPr>
        <w:t xml:space="preserve">，将电路图画于方框内。 </w:t>
      </w: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  <w:r>
        <w:rPr>
          <w:rFonts w:ascii="Times New Roman" w:hAnsi="Times New Roman" w:cs="Times New Roman" w:hint="default"/>
          <w:b w:val="0"/>
          <w:sz w:val="3"/>
          <w:lang w:eastAsia="zh-CN"/>
        </w:rPr>
        <w:t>、</w:t>
      </w: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3"/>
          <w:lang w:eastAsia="zh-CN"/>
        </w:rPr>
      </w:pPr>
    </w:p>
    <w:p>
      <w:pPr>
        <w:pStyle w:val="ListParagraph"/>
        <w:numPr>
          <w:ilvl w:val="0"/>
          <w:numId w:val="0"/>
        </w:numPr>
        <w:tabs>
          <w:tab w:val="left" w:pos="670"/>
        </w:tabs>
        <w:spacing w:before="18" w:after="0" w:line="278" w:lineRule="auto"/>
        <w:ind w:right="864" w:rightChars="0"/>
        <w:jc w:val="both"/>
        <w:rPr>
          <w:rFonts w:ascii="Times New Roman" w:hAnsi="Times New Roman" w:cs="Times New Roman" w:hint="default"/>
          <w:sz w:val="21"/>
        </w:rPr>
      </w:pPr>
    </w:p>
    <w:p>
      <w:pPr>
        <w:pStyle w:val="ListParagraph"/>
        <w:numPr>
          <w:ilvl w:val="0"/>
          <w:numId w:val="8"/>
        </w:numPr>
        <w:tabs>
          <w:tab w:val="left" w:pos="670"/>
        </w:tabs>
        <w:spacing w:before="18" w:after="0" w:line="278" w:lineRule="auto"/>
        <w:ind w:left="140" w:right="864" w:firstLine="0"/>
        <w:jc w:val="both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完成实验，数据如上表。实验过程中电源电压不变，新设计的电路电源应选择</w:t>
      </w:r>
      <w:r>
        <w:rPr>
          <w:rFonts w:ascii="Times New Roman" w:hAnsi="Times New Roman" w:cs="Times New Roman" w:hint="default"/>
          <w:spacing w:val="-3"/>
          <w:sz w:val="21"/>
          <w:u w:val="single"/>
        </w:rPr>
        <w:t xml:space="preserve">    </w:t>
      </w:r>
      <w:r>
        <w:rPr>
          <w:rFonts w:ascii="Times New Roman" w:hAnsi="Times New Roman" w:cs="Times New Roman" w:hint="default"/>
          <w:spacing w:val="5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V</w:t>
      </w:r>
      <w:r>
        <w:rPr>
          <w:rFonts w:ascii="Times New Roman" w:hAnsi="Times New Roman" w:cs="Times New Roman" w:hint="default"/>
          <w:spacing w:val="-26"/>
          <w:sz w:val="21"/>
        </w:rPr>
        <w:t xml:space="preserve"> 档</w:t>
      </w:r>
      <w:r>
        <w:rPr>
          <w:rFonts w:ascii="Times New Roman" w:hAnsi="Times New Roman" w:cs="Times New Roman" w:hint="default"/>
          <w:spacing w:val="-3"/>
          <w:sz w:val="21"/>
        </w:rPr>
        <w:t>（</w:t>
      </w:r>
      <w:r>
        <w:rPr>
          <w:rFonts w:ascii="Times New Roman" w:hAnsi="Times New Roman" w:cs="Times New Roman" w:hint="default"/>
          <w:spacing w:val="-2"/>
          <w:sz w:val="21"/>
        </w:rPr>
        <w:t>学生电源</w:t>
      </w:r>
      <w:r>
        <w:rPr>
          <w:rFonts w:ascii="Times New Roman" w:hAnsi="Times New Roman" w:cs="Times New Roman" w:hint="default"/>
          <w:spacing w:val="-3"/>
          <w:sz w:val="21"/>
        </w:rPr>
        <w:t>档位有</w:t>
      </w:r>
      <w:r>
        <w:rPr>
          <w:rFonts w:ascii="Times New Roman" w:hAnsi="Times New Roman" w:cs="Times New Roman" w:hint="default"/>
          <w:sz w:val="21"/>
        </w:rPr>
        <w:t>：2V、4V、6V、8V、10V、12V）</w:t>
      </w:r>
      <w:r>
        <w:rPr>
          <w:rFonts w:ascii="Times New Roman" w:hAnsi="Times New Roman" w:cs="Times New Roman" w:hint="default"/>
          <w:spacing w:val="-3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spacing w:before="22"/>
        <w:ind w:left="140" w:right="0" w:firstLine="0"/>
        <w:jc w:val="left"/>
        <w:rPr>
          <w:rFonts w:ascii="Times New Roman" w:hAnsi="Times New Roman" w:cs="Times New Roman" w:hint="default"/>
          <w:b/>
          <w:sz w:val="24"/>
        </w:rPr>
      </w:pPr>
    </w:p>
    <w:p>
      <w:pPr>
        <w:spacing w:before="22"/>
        <w:ind w:left="140" w:right="0" w:firstLine="0"/>
        <w:jc w:val="left"/>
        <w:rPr>
          <w:rFonts w:ascii="Times New Roman" w:hAnsi="Times New Roman" w:cs="Times New Roman" w:hint="default"/>
          <w:b/>
          <w:sz w:val="24"/>
        </w:rPr>
      </w:pPr>
    </w:p>
    <w:p>
      <w:pPr>
        <w:spacing w:before="22"/>
        <w:ind w:left="140" w:right="0" w:firstLine="0"/>
        <w:jc w:val="left"/>
        <w:rPr>
          <w:rFonts w:ascii="Times New Roman" w:hAnsi="Times New Roman" w:cs="Times New Roman" w:hint="default"/>
          <w:b/>
          <w:sz w:val="24"/>
        </w:rPr>
      </w:pPr>
    </w:p>
    <w:p>
      <w:pPr>
        <w:spacing w:before="22"/>
        <w:ind w:left="140" w:right="0" w:firstLine="0"/>
        <w:jc w:val="left"/>
        <w:rPr>
          <w:rFonts w:ascii="Times New Roman" w:hAnsi="Times New Roman" w:cs="Times New Roman" w:hint="default"/>
          <w:b/>
          <w:sz w:val="24"/>
        </w:rPr>
      </w:pPr>
      <w:bookmarkStart w:id="0" w:name="_GoBack"/>
      <w:bookmarkEnd w:id="0"/>
    </w:p>
    <w:p>
      <w:pPr>
        <w:spacing w:before="22"/>
        <w:ind w:right="0"/>
        <w:jc w:val="left"/>
        <w:rPr>
          <w:rFonts w:ascii="Times New Roman" w:hAnsi="Times New Roman" w:cs="Times New Roman" w:hint="default"/>
          <w:b/>
          <w:sz w:val="24"/>
        </w:rPr>
      </w:pPr>
    </w:p>
    <w:p>
      <w:pPr>
        <w:spacing w:before="22"/>
        <w:ind w:left="140" w:right="0" w:firstLine="0"/>
        <w:jc w:val="left"/>
        <w:rPr>
          <w:rFonts w:ascii="Times New Roman" w:hAnsi="Times New Roman" w:cs="Times New Roman" w:hint="default"/>
          <w:b/>
          <w:sz w:val="24"/>
        </w:rPr>
      </w:pPr>
      <w:r>
        <w:rPr>
          <w:rFonts w:ascii="Times New Roman" w:hAnsi="Times New Roman" w:cs="Times New Roman" w:hint="default"/>
          <w:b/>
          <w:sz w:val="24"/>
        </w:rPr>
        <w:t>六、计算题：本题共 3 小题，共 20 分。</w:t>
      </w:r>
      <w:r>
        <w:rPr>
          <w:rFonts w:ascii="Times New Roman" w:hAnsi="Times New Roman" w:cs="Times New Roman" w:hint="default"/>
          <w:b/>
          <w:w w:val="99"/>
          <w:sz w:val="24"/>
        </w:rPr>
        <w:t xml:space="preserve"> </w:t>
      </w:r>
    </w:p>
    <w:p>
      <w:pPr>
        <w:pStyle w:val="ListParagraph"/>
        <w:numPr>
          <w:ilvl w:val="0"/>
          <w:numId w:val="5"/>
        </w:numPr>
        <w:tabs>
          <w:tab w:val="left" w:pos="458"/>
        </w:tabs>
        <w:spacing w:before="88" w:after="0" w:line="276" w:lineRule="auto"/>
        <w:ind w:left="140" w:right="972" w:firstLine="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733425</wp:posOffset>
            </wp:positionH>
            <wp:positionV relativeFrom="paragraph">
              <wp:posOffset>492760</wp:posOffset>
            </wp:positionV>
            <wp:extent cx="1340485" cy="1099185"/>
            <wp:effectExtent l="0" t="0" r="5715" b="5715"/>
            <wp:wrapNone/>
            <wp:docPr id="61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426168" name="image3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431" cy="1099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pacing w:val="-17"/>
          <w:sz w:val="21"/>
        </w:rPr>
        <w:t xml:space="preserve">如图 </w:t>
      </w:r>
      <w:r>
        <w:rPr>
          <w:rFonts w:ascii="Times New Roman" w:hAnsi="Times New Roman" w:cs="Times New Roman" w:hint="default"/>
          <w:sz w:val="21"/>
        </w:rPr>
        <w:t>24</w:t>
      </w:r>
      <w:r>
        <w:rPr>
          <w:rFonts w:ascii="Times New Roman" w:hAnsi="Times New Roman" w:cs="Times New Roman" w:hint="default"/>
          <w:spacing w:val="-11"/>
          <w:sz w:val="21"/>
        </w:rPr>
        <w:t xml:space="preserve"> 电路，电源电压不变，定值电阻 </w:t>
      </w:r>
      <w:r>
        <w:rPr>
          <w:rFonts w:ascii="Times New Roman" w:hAnsi="Times New Roman" w:cs="Times New Roman" w:hint="default"/>
          <w:sz w:val="21"/>
        </w:rPr>
        <w:t>R=15Ω</w:t>
      </w:r>
      <w:r>
        <w:rPr>
          <w:rFonts w:ascii="Times New Roman" w:hAnsi="Times New Roman" w:cs="Times New Roman" w:hint="default"/>
          <w:spacing w:val="-10"/>
          <w:sz w:val="21"/>
        </w:rPr>
        <w:t xml:space="preserve">，小灯泡 </w:t>
      </w:r>
      <w:r>
        <w:rPr>
          <w:rFonts w:ascii="Times New Roman" w:hAnsi="Times New Roman" w:cs="Times New Roman" w:hint="default"/>
          <w:sz w:val="21"/>
        </w:rPr>
        <w:t>L</w:t>
      </w:r>
      <w:r>
        <w:rPr>
          <w:rFonts w:ascii="Times New Roman" w:hAnsi="Times New Roman" w:cs="Times New Roman" w:hint="default"/>
          <w:spacing w:val="-14"/>
          <w:sz w:val="21"/>
        </w:rPr>
        <w:t xml:space="preserve"> 标有“</w:t>
      </w:r>
      <w:r>
        <w:rPr>
          <w:rFonts w:ascii="Times New Roman" w:hAnsi="Times New Roman" w:cs="Times New Roman" w:hint="default"/>
          <w:sz w:val="21"/>
        </w:rPr>
        <w:t>12V</w:t>
      </w:r>
      <w:r>
        <w:rPr>
          <w:rFonts w:ascii="Times New Roman" w:hAnsi="Times New Roman" w:cs="Times New Roman" w:hint="default"/>
          <w:spacing w:val="-3"/>
          <w:sz w:val="21"/>
        </w:rPr>
        <w:t>”的字样，不考虑温度对灯泡电</w:t>
      </w:r>
      <w:r>
        <w:rPr>
          <w:rFonts w:ascii="Times New Roman" w:hAnsi="Times New Roman" w:cs="Times New Roman" w:hint="default"/>
          <w:spacing w:val="-8"/>
          <w:sz w:val="21"/>
        </w:rPr>
        <w:t xml:space="preserve">阻的影响。闭合开关 </w:t>
      </w:r>
      <w:r>
        <w:rPr>
          <w:rFonts w:ascii="Times New Roman" w:hAnsi="Times New Roman" w:cs="Times New Roman" w:hint="default"/>
          <w:sz w:val="21"/>
        </w:rPr>
        <w:t>S</w:t>
      </w:r>
      <w:r>
        <w:rPr>
          <w:rFonts w:ascii="Times New Roman" w:hAnsi="Times New Roman" w:cs="Times New Roman" w:hint="default"/>
          <w:spacing w:val="-6"/>
          <w:sz w:val="21"/>
        </w:rPr>
        <w:t xml:space="preserve">，小灯泡恰能正常发光，电流表示数为 </w:t>
      </w:r>
      <w:r>
        <w:rPr>
          <w:rFonts w:ascii="Times New Roman" w:hAnsi="Times New Roman" w:cs="Times New Roman" w:hint="default"/>
          <w:sz w:val="21"/>
        </w:rPr>
        <w:t>1.2A</w:t>
      </w:r>
      <w:r>
        <w:rPr>
          <w:rFonts w:ascii="Times New Roman" w:hAnsi="Times New Roman" w:cs="Times New Roman" w:hint="default"/>
          <w:spacing w:val="-3"/>
          <w:sz w:val="21"/>
        </w:rPr>
        <w:t>。求：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BodyText"/>
        <w:spacing w:before="7"/>
        <w:rPr>
          <w:rFonts w:ascii="Times New Roman" w:hAnsi="Times New Roman" w:cs="Times New Roman" w:hint="default"/>
          <w:b w:val="0"/>
          <w:sz w:val="15"/>
        </w:rPr>
      </w:pPr>
    </w:p>
    <w:p>
      <w:pPr>
        <w:spacing w:before="0" w:line="139" w:lineRule="exact"/>
        <w:ind w:left="2362" w:right="0" w:firstLine="0"/>
        <w:jc w:val="left"/>
        <w:rPr>
          <w:rFonts w:ascii="Times New Roman" w:hAnsi="Times New Roman" w:cs="Times New Roman" w:hint="default"/>
          <w:sz w:val="11"/>
        </w:rPr>
      </w:pPr>
      <w:r>
        <w:rPr>
          <w:rFonts w:ascii="Times New Roman" w:hAnsi="Times New Roman" w:cs="Times New Roman" w:hint="default"/>
          <w:w w:val="100"/>
          <w:sz w:val="11"/>
        </w:rPr>
        <w:t xml:space="preserve"> </w:t>
      </w:r>
    </w:p>
    <w:p>
      <w:pPr>
        <w:pStyle w:val="ListParagraph"/>
        <w:numPr>
          <w:ilvl w:val="0"/>
          <w:numId w:val="9"/>
        </w:numPr>
        <w:tabs>
          <w:tab w:val="left" w:pos="670"/>
        </w:tabs>
        <w:spacing w:before="0" w:after="0" w:line="268" w:lineRule="exact"/>
        <w:ind w:left="669" w:right="0" w:hanging="530"/>
        <w:jc w:val="left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19"/>
          <w:sz w:val="21"/>
        </w:rPr>
        <w:t xml:space="preserve">通电 </w:t>
      </w:r>
      <w:r>
        <w:rPr>
          <w:rFonts w:ascii="Times New Roman" w:hAnsi="Times New Roman" w:cs="Times New Roman" w:hint="default"/>
          <w:sz w:val="21"/>
        </w:rPr>
        <w:t>10s</w:t>
      </w:r>
      <w:r>
        <w:rPr>
          <w:rFonts w:ascii="Times New Roman" w:hAnsi="Times New Roman" w:cs="Times New Roman" w:hint="default"/>
          <w:spacing w:val="-10"/>
          <w:sz w:val="21"/>
        </w:rPr>
        <w:t xml:space="preserve"> 电路消耗的电能。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pStyle w:val="ListParagraph"/>
        <w:numPr>
          <w:ilvl w:val="0"/>
          <w:numId w:val="9"/>
        </w:numPr>
        <w:tabs>
          <w:tab w:val="left" w:pos="670"/>
        </w:tabs>
        <w:spacing w:before="43" w:after="0" w:line="348" w:lineRule="auto"/>
        <w:ind w:left="140" w:right="8064" w:firstLine="0"/>
        <w:jc w:val="left"/>
        <w:rPr>
          <w:rFonts w:ascii="Times New Roman" w:hAnsi="Times New Roman" w:cs="Times New Roman" w:hint="default"/>
          <w:b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小灯泡的额定功率。</w:t>
      </w:r>
    </w:p>
    <w:p>
      <w:pPr>
        <w:pStyle w:val="ListParagraph"/>
        <w:numPr>
          <w:numId w:val="0"/>
        </w:numPr>
        <w:tabs>
          <w:tab w:val="left" w:pos="670"/>
        </w:tabs>
        <w:spacing w:before="43" w:after="0" w:line="348" w:lineRule="auto"/>
        <w:ind w:right="8064" w:rightChars="0"/>
        <w:jc w:val="left"/>
        <w:rPr>
          <w:rFonts w:ascii="Times New Roman" w:hAnsi="Times New Roman" w:cs="Times New Roman" w:hint="default"/>
          <w:spacing w:val="-3"/>
          <w:sz w:val="21"/>
        </w:rPr>
      </w:pPr>
    </w:p>
    <w:p>
      <w:pPr>
        <w:pStyle w:val="ListParagraph"/>
        <w:numPr>
          <w:numId w:val="0"/>
        </w:numPr>
        <w:tabs>
          <w:tab w:val="left" w:pos="670"/>
        </w:tabs>
        <w:spacing w:before="43" w:after="0" w:line="348" w:lineRule="auto"/>
        <w:ind w:right="8064" w:rightChars="0"/>
        <w:jc w:val="left"/>
        <w:rPr>
          <w:rFonts w:ascii="Times New Roman" w:hAnsi="Times New Roman" w:cs="Times New Roman" w:hint="default"/>
          <w:spacing w:val="-3"/>
          <w:sz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7"/>
        <w:textAlignment w:val="auto"/>
        <w:rPr>
          <w:rFonts w:ascii="Times New Roman" w:hAnsi="Times New Roman" w:cs="Times New Roman" w:hint="default"/>
          <w:b w:val="0"/>
          <w:sz w:val="3"/>
        </w:rPr>
      </w:pPr>
      <w:r>
        <w:rPr>
          <w:rFonts w:ascii="Times New Roman" w:hAnsi="Times New Roman" w:cs="Times New Roman" w:hint="default"/>
          <w:sz w:val="24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0" w:lineRule="exact"/>
        <w:ind w:left="103"/>
        <w:textAlignment w:val="auto"/>
        <w:rPr>
          <w:rFonts w:ascii="Times New Roman" w:hAnsi="Times New Roman" w:cs="Times New Roman" w:hint="default"/>
          <w:b w:val="0"/>
          <w:sz w:val="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290" w:lineRule="auto"/>
        <w:ind w:left="140" w:right="864" w:firstLine="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>32.12</w:t>
      </w:r>
      <w:r>
        <w:rPr>
          <w:rFonts w:ascii="Times New Roman" w:hAnsi="Times New Roman" w:cs="Times New Roman" w:hint="default"/>
          <w:spacing w:val="-31"/>
          <w:sz w:val="21"/>
        </w:rPr>
        <w:t xml:space="preserve"> 月 </w:t>
      </w:r>
      <w:r>
        <w:rPr>
          <w:rFonts w:ascii="Times New Roman" w:hAnsi="Times New Roman" w:cs="Times New Roman" w:hint="default"/>
          <w:sz w:val="21"/>
        </w:rPr>
        <w:t>22</w:t>
      </w:r>
      <w:r>
        <w:rPr>
          <w:rFonts w:ascii="Times New Roman" w:hAnsi="Times New Roman" w:cs="Times New Roman" w:hint="default"/>
          <w:spacing w:val="-10"/>
          <w:sz w:val="21"/>
        </w:rPr>
        <w:t xml:space="preserve"> 日，长征八号运载火箭首飞成功，将厦门大学"海丝一号"等 </w:t>
      </w:r>
      <w:r>
        <w:rPr>
          <w:rFonts w:ascii="Times New Roman" w:hAnsi="Times New Roman" w:cs="Times New Roman" w:hint="default"/>
          <w:sz w:val="21"/>
        </w:rPr>
        <w:t>5</w:t>
      </w:r>
      <w:r>
        <w:rPr>
          <w:rFonts w:ascii="Times New Roman" w:hAnsi="Times New Roman" w:cs="Times New Roman" w:hint="default"/>
          <w:spacing w:val="-8"/>
          <w:sz w:val="21"/>
        </w:rPr>
        <w:t xml:space="preserve"> 颗卫星准确送入轨道。火箭离开</w:t>
      </w:r>
      <w:r>
        <w:rPr>
          <w:rFonts w:ascii="Times New Roman" w:hAnsi="Times New Roman" w:cs="Times New Roman" w:hint="default"/>
          <w:spacing w:val="-5"/>
          <w:sz w:val="21"/>
        </w:rPr>
        <w:t xml:space="preserve">发射台时，为了防止高温火焰对发射台的影响，"喷水降温系统"向火箭尾部火焰中心喷水 </w:t>
      </w:r>
      <w:r>
        <w:rPr>
          <w:rFonts w:ascii="Times New Roman" w:hAnsi="Times New Roman" w:cs="Times New Roman" w:hint="default"/>
          <w:sz w:val="21"/>
        </w:rPr>
        <w:t>20</w:t>
      </w:r>
      <w:r>
        <w:rPr>
          <w:rFonts w:ascii="Times New Roman" w:hAnsi="Times New Roman" w:cs="Times New Roman" w:hint="default"/>
          <w:spacing w:val="9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s</w:t>
      </w:r>
      <w:r>
        <w:rPr>
          <w:rFonts w:ascii="Times New Roman" w:hAnsi="Times New Roman" w:cs="Times New Roman" w:hint="default"/>
          <w:spacing w:val="-1"/>
          <w:sz w:val="21"/>
        </w:rPr>
        <w:t>，喷水量为 400</w:t>
      </w:r>
      <w:r>
        <w:rPr>
          <w:rFonts w:ascii="Times New Roman" w:hAnsi="Times New Roman" w:cs="Times New Roman" w:hint="default"/>
          <w:spacing w:val="1"/>
          <w:sz w:val="21"/>
        </w:rPr>
        <w:t xml:space="preserve"> </w:t>
      </w:r>
      <w:r>
        <w:rPr>
          <w:rFonts w:ascii="Times New Roman" w:hAnsi="Times New Roman" w:cs="Times New Roman" w:hint="default"/>
          <w:sz w:val="21"/>
        </w:rPr>
        <w:t>t</w:t>
      </w:r>
      <w:r>
        <w:rPr>
          <w:rFonts w:ascii="Times New Roman" w:hAnsi="Times New Roman" w:cs="Times New Roman" w:hint="default"/>
          <w:spacing w:val="-3"/>
          <w:sz w:val="21"/>
        </w:rPr>
        <w:t>。</w:t>
      </w:r>
      <w:r>
        <w:rPr>
          <w:rFonts w:ascii="Times New Roman" w:hAnsi="Times New Roman" w:cs="Times New Roman" w:hint="default"/>
          <w:sz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after="0" w:line="290" w:lineRule="auto"/>
        <w:jc w:val="left"/>
        <w:textAlignment w:val="auto"/>
        <w:rPr>
          <w:rFonts w:ascii="Times New Roman" w:hAnsi="Times New Roman" w:cs="Times New Roman" w:hint="default"/>
          <w:sz w:val="21"/>
        </w:rPr>
        <w:sectPr>
          <w:type w:val="continuous"/>
          <w:pgSz w:w="11910" w:h="16840"/>
          <w:pgMar w:top="1460" w:right="240" w:bottom="1000" w:left="940" w:header="592" w:footer="807" w:gutter="0"/>
          <w:pgNumType w:fmt="decimal"/>
          <w:cols w:space="708"/>
        </w:sect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11" w:after="0" w:line="240" w:lineRule="auto"/>
        <w:ind w:left="669" w:right="0" w:hanging="530"/>
        <w:jc w:val="left"/>
        <w:textAlignment w:val="auto"/>
        <w:rPr>
          <w:rFonts w:ascii="Times New Roman" w:eastAsia="Times New Roman" w:hAnsi="Times New Roman" w:cs="Times New Roman" w:hint="default"/>
          <w:sz w:val="24"/>
        </w:rPr>
      </w:pPr>
      <w:r>
        <w:rPr>
          <w:rFonts w:ascii="Times New Roman" w:hAnsi="Times New Roman" w:cs="Times New Roman" w:hint="default"/>
          <w:w w:val="100"/>
          <w:sz w:val="21"/>
        </w:rPr>
        <w:t>设喷出的水的温度都是从</w:t>
      </w:r>
      <w:r>
        <w:rPr>
          <w:rFonts w:ascii="Times New Roman" w:eastAsia="Times New Roman" w:hAnsi="Times New Roman" w:cs="Times New Roman" w:hint="default"/>
          <w:spacing w:val="-8"/>
          <w:w w:val="100"/>
          <w:sz w:val="25"/>
        </w:rPr>
        <w:t>2</w:t>
      </w:r>
      <w:r>
        <w:rPr>
          <w:rFonts w:ascii="Times New Roman" w:eastAsia="Times New Roman" w:hAnsi="Times New Roman" w:cs="Times New Roman" w:hint="default"/>
          <w:spacing w:val="-26"/>
          <w:w w:val="100"/>
          <w:sz w:val="25"/>
        </w:rPr>
        <w:t>0</w:t>
      </w:r>
      <w:r>
        <w:rPr>
          <w:rFonts w:ascii="Times New Roman" w:hAnsi="Times New Roman" w:cs="Times New Roman" w:hint="default"/>
          <w:spacing w:val="14"/>
          <w:w w:val="100"/>
          <w:sz w:val="25"/>
        </w:rPr>
        <w:t>℃</w:t>
      </w:r>
      <w:r>
        <w:rPr>
          <w:rFonts w:ascii="Times New Roman" w:hAnsi="Times New Roman" w:cs="Times New Roman" w:hint="default"/>
          <w:spacing w:val="2"/>
          <w:w w:val="100"/>
          <w:sz w:val="21"/>
        </w:rPr>
        <w:t>升高到</w:t>
      </w:r>
      <w:r>
        <w:rPr>
          <w:rFonts w:ascii="Times New Roman" w:eastAsia="Times New Roman" w:hAnsi="Times New Roman" w:cs="Times New Roman" w:hint="default"/>
          <w:spacing w:val="-4"/>
          <w:w w:val="99"/>
          <w:sz w:val="25"/>
        </w:rPr>
        <w:t>10</w:t>
      </w:r>
      <w:r>
        <w:rPr>
          <w:rFonts w:ascii="Times New Roman" w:eastAsia="Times New Roman" w:hAnsi="Times New Roman" w:cs="Times New Roman" w:hint="default"/>
          <w:spacing w:val="-22"/>
          <w:w w:val="99"/>
          <w:sz w:val="25"/>
        </w:rPr>
        <w:t>0</w:t>
      </w:r>
      <w:r>
        <w:rPr>
          <w:rFonts w:ascii="Times New Roman" w:hAnsi="Times New Roman" w:cs="Times New Roman" w:hint="default"/>
          <w:spacing w:val="-1"/>
          <w:w w:val="99"/>
          <w:sz w:val="25"/>
        </w:rPr>
        <w:t>℃</w:t>
      </w:r>
      <w:r>
        <w:rPr>
          <w:rFonts w:ascii="Times New Roman" w:hAnsi="Times New Roman" w:cs="Times New Roman" w:hint="default"/>
          <w:spacing w:val="2"/>
          <w:w w:val="100"/>
          <w:sz w:val="21"/>
        </w:rPr>
        <w:t>，水的比热容为</w:t>
      </w:r>
      <w:r>
        <w:rPr>
          <w:rFonts w:ascii="Times New Roman" w:eastAsia="Times New Roman" w:hAnsi="Times New Roman" w:cs="Times New Roman" w:hint="default"/>
          <w:spacing w:val="-3"/>
          <w:w w:val="101"/>
          <w:sz w:val="24"/>
        </w:rPr>
        <w:t>4</w:t>
      </w:r>
      <w:r>
        <w:rPr>
          <w:rFonts w:ascii="Times New Roman" w:eastAsia="Times New Roman" w:hAnsi="Times New Roman" w:cs="Times New Roman" w:hint="default"/>
          <w:spacing w:val="-2"/>
          <w:w w:val="101"/>
          <w:sz w:val="24"/>
        </w:rPr>
        <w:t>.</w:t>
      </w:r>
      <w:r>
        <w:rPr>
          <w:rFonts w:ascii="Times New Roman" w:eastAsia="Times New Roman" w:hAnsi="Times New Roman" w:cs="Times New Roman" w:hint="default"/>
          <w:spacing w:val="20"/>
          <w:w w:val="101"/>
          <w:sz w:val="24"/>
        </w:rPr>
        <w:t>2</w:t>
      </w:r>
      <w:r>
        <w:rPr>
          <w:rFonts w:ascii="Times New Roman" w:eastAsia="Symbol" w:hAnsi="Times New Roman" w:cs="Times New Roman" w:hint="default"/>
          <w:spacing w:val="3"/>
          <w:w w:val="101"/>
          <w:sz w:val="24"/>
        </w:rPr>
        <w:t></w:t>
      </w:r>
      <w:r>
        <w:rPr>
          <w:rFonts w:ascii="Times New Roman" w:eastAsia="Times New Roman" w:hAnsi="Times New Roman" w:cs="Times New Roman" w:hint="default"/>
          <w:spacing w:val="-3"/>
          <w:w w:val="101"/>
          <w:sz w:val="24"/>
        </w:rPr>
        <w:t>1</w:t>
      </w:r>
      <w:r>
        <w:rPr>
          <w:rFonts w:ascii="Times New Roman" w:eastAsia="Times New Roman" w:hAnsi="Times New Roman" w:cs="Times New Roman" w:hint="default"/>
          <w:spacing w:val="-1"/>
          <w:w w:val="101"/>
          <w:sz w:val="24"/>
        </w:rPr>
        <w:t>0</w:t>
      </w:r>
      <w:r>
        <w:rPr>
          <w:rFonts w:ascii="Times New Roman" w:eastAsia="Times New Roman" w:hAnsi="Times New Roman" w:cs="Times New Roman" w:hint="default"/>
          <w:w w:val="101"/>
          <w:position w:val="11"/>
          <w:sz w:val="14"/>
        </w:rPr>
        <w:t>3</w:t>
      </w:r>
      <w:r>
        <w:rPr>
          <w:rFonts w:ascii="Times New Roman" w:eastAsia="Times New Roman" w:hAnsi="Times New Roman" w:cs="Times New Roman" w:hint="default"/>
          <w:spacing w:val="1"/>
          <w:position w:val="11"/>
          <w:sz w:val="14"/>
        </w:rPr>
        <w:t xml:space="preserve"> </w:t>
      </w:r>
      <w:r>
        <w:rPr>
          <w:rFonts w:ascii="Times New Roman" w:eastAsia="Times New Roman" w:hAnsi="Times New Roman" w:cs="Times New Roman" w:hint="default"/>
          <w:i/>
          <w:w w:val="101"/>
          <w:sz w:val="24"/>
        </w:rPr>
        <w:t>J</w:t>
      </w:r>
      <w:r>
        <w:rPr>
          <w:rFonts w:ascii="Times New Roman" w:eastAsia="Times New Roman" w:hAnsi="Times New Roman" w:cs="Times New Roman" w:hint="default"/>
          <w:i/>
          <w:spacing w:val="-8"/>
          <w:sz w:val="24"/>
        </w:rPr>
        <w:t xml:space="preserve"> </w:t>
      </w:r>
      <w:r>
        <w:rPr>
          <w:rFonts w:ascii="Times New Roman" w:hAnsi="Times New Roman" w:cs="Times New Roman" w:hint="default"/>
          <w:spacing w:val="-228"/>
          <w:w w:val="101"/>
          <w:sz w:val="24"/>
        </w:rPr>
        <w:t>（</w:t>
      </w:r>
      <w:r>
        <w:rPr>
          <w:rFonts w:ascii="Times New Roman" w:eastAsia="Times New Roman" w:hAnsi="Times New Roman" w:cs="Times New Roman" w:hint="default"/>
          <w:w w:val="101"/>
          <w:sz w:val="24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86"/>
        <w:ind w:left="140" w:right="0" w:firstLine="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t xml:space="preserve">均每秒吸收的热量。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21"/>
        <w:ind w:left="114" w:right="0" w:firstLine="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br w:type="column"/>
      </w:r>
      <w:r>
        <w:rPr>
          <w:rFonts w:ascii="Times New Roman" w:eastAsia="Times New Roman" w:hAnsi="Times New Roman" w:cs="Times New Roman" w:hint="default"/>
          <w:i/>
          <w:sz w:val="24"/>
        </w:rPr>
        <w:t>kg</w:t>
      </w:r>
      <w:r>
        <w:rPr>
          <w:rFonts w:ascii="Times New Roman" w:eastAsia="Times New Roman" w:hAnsi="Times New Roman" w:cs="Times New Roman" w:hint="default"/>
          <w:sz w:val="24"/>
        </w:rPr>
        <w:t>?</w:t>
      </w:r>
      <w:r>
        <w:rPr>
          <w:rFonts w:ascii="Times New Roman" w:hAnsi="Times New Roman" w:cs="Times New Roman" w:hint="default"/>
          <w:sz w:val="24"/>
        </w:rPr>
        <w:t>℃）</w:t>
      </w:r>
      <w:r>
        <w:rPr>
          <w:rFonts w:ascii="Times New Roman" w:hAnsi="Times New Roman" w:cs="Times New Roman" w:hint="default"/>
          <w:sz w:val="21"/>
        </w:rPr>
        <w:t>。求水升温过程平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after="0"/>
        <w:jc w:val="left"/>
        <w:textAlignment w:val="auto"/>
        <w:rPr>
          <w:rFonts w:ascii="Times New Roman" w:hAnsi="Times New Roman" w:cs="Times New Roman" w:hint="default"/>
          <w:sz w:val="21"/>
        </w:rPr>
        <w:sectPr>
          <w:type w:val="continuous"/>
          <w:pgSz w:w="11910" w:h="16840"/>
          <w:pgMar w:top="1460" w:right="240" w:bottom="1000" w:left="940" w:header="720" w:footer="720" w:gutter="0"/>
          <w:pgNumType w:fmt="decimal"/>
          <w:cols w:num="2" w:space="708" w:equalWidth="0">
            <w:col w:w="7291" w:space="40"/>
            <w:col w:w="3399"/>
          </w:cols>
        </w:sect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57" w:after="0" w:line="290" w:lineRule="auto"/>
        <w:ind w:left="140" w:right="914" w:firstLine="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position w:val="1"/>
          <w:sz w:val="21"/>
        </w:rPr>
        <w:t>长征八号火箭一子级、二子级发动机分别采用煤油、液氢为燃料，效率分别为</w:t>
      </w:r>
      <w:r>
        <w:rPr>
          <w:rFonts w:ascii="Times New Roman" w:hAnsi="Times New Roman" w:cs="Times New Roman" w:hint="default"/>
          <w:position w:val="1"/>
          <w:sz w:val="21"/>
        </w:rPr>
        <w:t>η</w:t>
      </w:r>
      <w:r>
        <w:rPr>
          <w:rFonts w:ascii="Times New Roman" w:hAnsi="Times New Roman" w:cs="Times New Roman" w:hint="default"/>
          <w:sz w:val="11"/>
        </w:rPr>
        <w:t>1</w:t>
      </w:r>
      <w:r>
        <w:rPr>
          <w:rFonts w:ascii="Times New Roman" w:hAnsi="Times New Roman" w:cs="Times New Roman" w:hint="default"/>
          <w:position w:val="1"/>
          <w:sz w:val="21"/>
        </w:rPr>
        <w:t>、η</w:t>
      </w:r>
      <w:r>
        <w:rPr>
          <w:rFonts w:ascii="Times New Roman" w:hAnsi="Times New Roman" w:cs="Times New Roman" w:hint="default"/>
          <w:sz w:val="11"/>
        </w:rPr>
        <w:t>2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，煤油的热值</w:t>
      </w:r>
      <w:r>
        <w:rPr>
          <w:rFonts w:ascii="Times New Roman" w:hAnsi="Times New Roman" w:cs="Times New Roman" w:hint="default"/>
          <w:spacing w:val="-27"/>
          <w:position w:val="1"/>
          <w:sz w:val="21"/>
        </w:rPr>
        <w:t xml:space="preserve">为 </w:t>
      </w:r>
      <w:r>
        <w:rPr>
          <w:rFonts w:ascii="Times New Roman" w:hAnsi="Times New Roman" w:cs="Times New Roman" w:hint="default"/>
          <w:position w:val="1"/>
          <w:sz w:val="21"/>
        </w:rPr>
        <w:t>q</w:t>
      </w:r>
      <w:r>
        <w:rPr>
          <w:rFonts w:ascii="Times New Roman" w:hAnsi="Times New Roman" w:cs="Times New Roman" w:hint="default"/>
          <w:sz w:val="11"/>
        </w:rPr>
        <w:t>1</w:t>
      </w:r>
      <w:r>
        <w:rPr>
          <w:rFonts w:ascii="Times New Roman" w:hAnsi="Times New Roman" w:cs="Times New Roman" w:hint="default"/>
          <w:spacing w:val="4"/>
          <w:position w:val="1"/>
          <w:sz w:val="21"/>
        </w:rPr>
        <w:t>，液氢的热值为</w:t>
      </w:r>
      <w:r>
        <w:rPr>
          <w:rFonts w:ascii="Times New Roman" w:hAnsi="Times New Roman" w:cs="Times New Roman" w:hint="default"/>
          <w:position w:val="1"/>
          <w:sz w:val="21"/>
        </w:rPr>
        <w:t>q</w:t>
      </w:r>
      <w:r>
        <w:rPr>
          <w:rFonts w:ascii="Times New Roman" w:hAnsi="Times New Roman" w:cs="Times New Roman" w:hint="default"/>
          <w:sz w:val="11"/>
        </w:rPr>
        <w:t>2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。求它们做相等的有用功时各自燃烧煤油和液氢的质量之比。</w:t>
      </w:r>
    </w:p>
    <w:p>
      <w:pPr>
        <w:pStyle w:val="ListParagraph"/>
        <w:keepNext w:val="0"/>
        <w:keepLines w:val="0"/>
        <w:pageBreakBefore w:val="0"/>
        <w:widowControl w:val="0"/>
        <w:numPr>
          <w:numId w:val="0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57" w:after="0" w:line="290" w:lineRule="auto"/>
        <w:ind w:left="140" w:right="914" w:leftChars="0" w:rightChars="0"/>
        <w:jc w:val="left"/>
        <w:textAlignment w:val="auto"/>
        <w:rPr>
          <w:rFonts w:ascii="Times New Roman" w:hAnsi="Times New Roman" w:cs="Times New Roman" w:hint="default"/>
          <w:spacing w:val="-3"/>
          <w:position w:val="1"/>
          <w:sz w:val="21"/>
        </w:rPr>
      </w:pPr>
    </w:p>
    <w:p>
      <w:pPr>
        <w:pStyle w:val="ListParagraph"/>
        <w:keepNext w:val="0"/>
        <w:keepLines w:val="0"/>
        <w:pageBreakBefore w:val="0"/>
        <w:widowControl w:val="0"/>
        <w:numPr>
          <w:numId w:val="0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57" w:after="0" w:line="290" w:lineRule="auto"/>
        <w:ind w:left="140" w:right="914" w:leftChars="0" w:rightChars="0"/>
        <w:jc w:val="left"/>
        <w:textAlignment w:val="auto"/>
        <w:rPr>
          <w:rFonts w:ascii="Times New Roman" w:hAnsi="Times New Roman" w:cs="Times New Roman" w:hint="default"/>
          <w:spacing w:val="-3"/>
          <w:position w:val="1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74" w:line="261" w:lineRule="auto"/>
        <w:ind w:left="140" w:right="831" w:firstLine="0"/>
        <w:jc w:val="both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835025</wp:posOffset>
            </wp:positionH>
            <wp:positionV relativeFrom="paragraph">
              <wp:posOffset>888365</wp:posOffset>
            </wp:positionV>
            <wp:extent cx="4170680" cy="1248410"/>
            <wp:effectExtent l="0" t="0" r="7620" b="8890"/>
            <wp:wrapTopAndBottom/>
            <wp:docPr id="63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108285" name="image3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955" cy="1248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</w:rPr>
        <w:t>33.</w:t>
      </w:r>
      <w:r>
        <w:rPr>
          <w:rFonts w:ascii="Times New Roman" w:hAnsi="Times New Roman" w:cs="Times New Roman" w:hint="default"/>
          <w:spacing w:val="-5"/>
          <w:sz w:val="21"/>
        </w:rPr>
        <w:t xml:space="preserve">学校科技兴趣小组学以致用设计了一款金属电阻温度计，电路如图 </w:t>
      </w:r>
      <w:r>
        <w:rPr>
          <w:rFonts w:ascii="Times New Roman" w:hAnsi="Times New Roman" w:cs="Times New Roman" w:hint="default"/>
          <w:sz w:val="21"/>
        </w:rPr>
        <w:t>25</w:t>
      </w:r>
      <w:r>
        <w:rPr>
          <w:rFonts w:ascii="Times New Roman" w:hAnsi="Times New Roman" w:cs="Times New Roman" w:hint="default"/>
          <w:spacing w:val="-7"/>
          <w:sz w:val="21"/>
        </w:rPr>
        <w:t xml:space="preserve">。电源电压恒为 </w:t>
      </w:r>
      <w:r>
        <w:rPr>
          <w:rFonts w:ascii="Times New Roman" w:hAnsi="Times New Roman" w:cs="Times New Roman" w:hint="default"/>
          <w:sz w:val="21"/>
        </w:rPr>
        <w:t>24V</w:t>
      </w:r>
      <w:r>
        <w:rPr>
          <w:rFonts w:ascii="Times New Roman" w:hAnsi="Times New Roman" w:cs="Times New Roman" w:hint="default"/>
          <w:spacing w:val="-4"/>
          <w:sz w:val="21"/>
        </w:rPr>
        <w:t>、电流表、电</w:t>
      </w:r>
      <w:r>
        <w:rPr>
          <w:rFonts w:ascii="Times New Roman" w:hAnsi="Times New Roman" w:cs="Times New Roman" w:hint="default"/>
          <w:spacing w:val="-4"/>
          <w:position w:val="1"/>
          <w:sz w:val="21"/>
        </w:rPr>
        <w:t xml:space="preserve">压表（0~15 </w:t>
      </w:r>
      <w:r>
        <w:rPr>
          <w:rFonts w:ascii="Times New Roman" w:hAnsi="Times New Roman" w:cs="Times New Roman" w:hint="default"/>
          <w:position w:val="1"/>
          <w:sz w:val="21"/>
        </w:rPr>
        <w:t>V），R</w:t>
      </w:r>
      <w:r>
        <w:rPr>
          <w:rFonts w:ascii="Times New Roman" w:hAnsi="Times New Roman" w:cs="Times New Roman" w:hint="default"/>
          <w:sz w:val="11"/>
        </w:rPr>
        <w:t xml:space="preserve">t </w:t>
      </w:r>
      <w:r>
        <w:rPr>
          <w:rFonts w:ascii="Times New Roman" w:hAnsi="Times New Roman" w:cs="Times New Roman" w:hint="default"/>
          <w:spacing w:val="-5"/>
          <w:position w:val="1"/>
          <w:sz w:val="21"/>
        </w:rPr>
        <w:t xml:space="preserve">为测温金属电阻，它的阻值随温度的变化如图 </w:t>
      </w:r>
      <w:r>
        <w:rPr>
          <w:rFonts w:ascii="Times New Roman" w:hAnsi="Times New Roman" w:cs="Times New Roman" w:hint="default"/>
          <w:position w:val="1"/>
          <w:sz w:val="21"/>
        </w:rPr>
        <w:t>26</w:t>
      </w:r>
      <w:r>
        <w:rPr>
          <w:rFonts w:ascii="Times New Roman" w:hAnsi="Times New Roman" w:cs="Times New Roman" w:hint="default"/>
          <w:spacing w:val="-16"/>
          <w:position w:val="1"/>
          <w:sz w:val="21"/>
        </w:rPr>
        <w:t xml:space="preserve">。将 </w:t>
      </w:r>
      <w:r>
        <w:rPr>
          <w:rFonts w:ascii="Times New Roman" w:hAnsi="Times New Roman" w:cs="Times New Roman" w:hint="default"/>
          <w:position w:val="1"/>
          <w:sz w:val="21"/>
        </w:rPr>
        <w:t>R</w:t>
      </w:r>
      <w:r>
        <w:rPr>
          <w:rFonts w:ascii="Times New Roman" w:hAnsi="Times New Roman" w:cs="Times New Roman" w:hint="default"/>
          <w:sz w:val="11"/>
        </w:rPr>
        <w:t xml:space="preserve">1 </w:t>
      </w:r>
      <w:r>
        <w:rPr>
          <w:rFonts w:ascii="Times New Roman" w:hAnsi="Times New Roman" w:cs="Times New Roman" w:hint="default"/>
          <w:spacing w:val="-16"/>
          <w:position w:val="1"/>
          <w:sz w:val="21"/>
        </w:rPr>
        <w:t xml:space="preserve">放入 </w:t>
      </w:r>
      <w:r>
        <w:rPr>
          <w:rFonts w:ascii="Times New Roman" w:hAnsi="Times New Roman" w:cs="Times New Roman" w:hint="default"/>
          <w:position w:val="1"/>
          <w:sz w:val="21"/>
        </w:rPr>
        <w:t>0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 xml:space="preserve">℃的物体中,调节滑动变阻器 </w:t>
      </w:r>
      <w:r>
        <w:rPr>
          <w:rFonts w:ascii="Times New Roman" w:hAnsi="Times New Roman" w:cs="Times New Roman" w:hint="default"/>
          <w:position w:val="1"/>
          <w:sz w:val="21"/>
        </w:rPr>
        <w:t>R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 xml:space="preserve">，使电压表示数为 </w:t>
      </w:r>
      <w:r>
        <w:rPr>
          <w:rFonts w:ascii="Times New Roman" w:hAnsi="Times New Roman" w:cs="Times New Roman" w:hint="default"/>
          <w:position w:val="1"/>
          <w:sz w:val="21"/>
        </w:rPr>
        <w:t>8V，</w:t>
      </w:r>
      <w:r>
        <w:rPr>
          <w:rFonts w:ascii="Times New Roman" w:hAnsi="Times New Roman" w:cs="Times New Roman" w:hint="default"/>
          <w:spacing w:val="2"/>
          <w:position w:val="1"/>
          <w:sz w:val="21"/>
        </w:rPr>
        <w:t>将此处标记为</w:t>
      </w:r>
      <w:r>
        <w:rPr>
          <w:rFonts w:ascii="Times New Roman" w:eastAsia="Times New Roman" w:hAnsi="Times New Roman" w:cs="Times New Roman" w:hint="default"/>
          <w:spacing w:val="-7"/>
          <w:position w:val="1"/>
          <w:sz w:val="25"/>
        </w:rPr>
        <w:t>0</w:t>
      </w:r>
      <w:r>
        <w:rPr>
          <w:rFonts w:ascii="Times New Roman" w:hAnsi="Times New Roman" w:cs="Times New Roman" w:hint="default"/>
          <w:spacing w:val="-7"/>
          <w:position w:val="1"/>
          <w:sz w:val="25"/>
        </w:rPr>
        <w:t>℃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 xml:space="preserve">，电流表示数为 </w:t>
      </w:r>
      <w:r>
        <w:rPr>
          <w:rFonts w:ascii="Times New Roman" w:hAnsi="Times New Roman" w:cs="Times New Roman" w:hint="default"/>
          <w:position w:val="1"/>
          <w:sz w:val="21"/>
        </w:rPr>
        <w:t>I</w:t>
      </w:r>
      <w:r>
        <w:rPr>
          <w:rFonts w:ascii="Times New Roman" w:hAnsi="Times New Roman" w:cs="Times New Roman" w:hint="default"/>
          <w:sz w:val="11"/>
        </w:rPr>
        <w:t>0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。为保证电压表盘上的温度刻度均匀分</w:t>
      </w:r>
      <w:r>
        <w:rPr>
          <w:rFonts w:ascii="Times New Roman" w:hAnsi="Times New Roman" w:cs="Times New Roman" w:hint="default"/>
          <w:spacing w:val="-6"/>
          <w:position w:val="1"/>
          <w:sz w:val="21"/>
        </w:rPr>
        <w:t xml:space="preserve">布，需控制电流不变，温度计每次测量均需调节 </w:t>
      </w:r>
      <w:r>
        <w:rPr>
          <w:rFonts w:ascii="Times New Roman" w:hAnsi="Times New Roman" w:cs="Times New Roman" w:hint="default"/>
          <w:position w:val="1"/>
          <w:sz w:val="21"/>
        </w:rPr>
        <w:t>R</w:t>
      </w:r>
      <w:r>
        <w:rPr>
          <w:rFonts w:ascii="Times New Roman" w:hAnsi="Times New Roman" w:cs="Times New Roman" w:hint="default"/>
          <w:spacing w:val="-13"/>
          <w:position w:val="1"/>
          <w:sz w:val="21"/>
        </w:rPr>
        <w:t xml:space="preserve"> 使电流表示数保持为 </w:t>
      </w:r>
      <w:r>
        <w:rPr>
          <w:rFonts w:ascii="Times New Roman" w:hAnsi="Times New Roman" w:cs="Times New Roman" w:hint="default"/>
          <w:position w:val="1"/>
          <w:sz w:val="21"/>
        </w:rPr>
        <w:t>I</w:t>
      </w:r>
      <w:r>
        <w:rPr>
          <w:rFonts w:ascii="Times New Roman" w:hAnsi="Times New Roman" w:cs="Times New Roman" w:hint="default"/>
          <w:sz w:val="11"/>
        </w:rPr>
        <w:t>0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。</w:t>
      </w:r>
      <w:r>
        <w:rPr>
          <w:rFonts w:ascii="Times New Roman" w:hAnsi="Times New Roman" w:cs="Times New Roman" w:hint="default"/>
          <w:position w:val="1"/>
          <w:sz w:val="21"/>
        </w:rPr>
        <w:t xml:space="preserve"> 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textAlignment w:val="auto"/>
        <w:rPr>
          <w:rFonts w:ascii="Times New Roman" w:hAnsi="Times New Roman" w:cs="Times New Roman" w:hint="default"/>
          <w:b w:val="0"/>
          <w:sz w:val="20"/>
        </w:rPr>
      </w:pP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167" w:after="0" w:line="240" w:lineRule="auto"/>
        <w:ind w:left="669" w:right="0" w:hanging="53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19"/>
          <w:position w:val="1"/>
          <w:sz w:val="21"/>
        </w:rPr>
        <w:t xml:space="preserve">计算 </w:t>
      </w:r>
      <w:r>
        <w:rPr>
          <w:rFonts w:ascii="Times New Roman" w:hAnsi="Times New Roman" w:cs="Times New Roman" w:hint="default"/>
          <w:position w:val="1"/>
          <w:sz w:val="21"/>
        </w:rPr>
        <w:t>I</w:t>
      </w:r>
      <w:r>
        <w:rPr>
          <w:rFonts w:ascii="Times New Roman" w:hAnsi="Times New Roman" w:cs="Times New Roman" w:hint="default"/>
          <w:sz w:val="11"/>
        </w:rPr>
        <w:t>0</w:t>
      </w:r>
      <w:r>
        <w:rPr>
          <w:rFonts w:ascii="Times New Roman" w:hAnsi="Times New Roman" w:cs="Times New Roman" w:hint="default"/>
          <w:spacing w:val="-29"/>
          <w:sz w:val="11"/>
        </w:rPr>
        <w:t xml:space="preserve"> </w:t>
      </w:r>
      <w:r>
        <w:rPr>
          <w:rFonts w:ascii="Times New Roman" w:hAnsi="Times New Roman" w:cs="Times New Roman" w:hint="default"/>
          <w:spacing w:val="-3"/>
          <w:position w:val="1"/>
          <w:sz w:val="21"/>
        </w:rPr>
        <w:t>的大小。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43" w:after="0" w:line="240" w:lineRule="auto"/>
        <w:ind w:left="669" w:right="0" w:hanging="530"/>
        <w:jc w:val="left"/>
        <w:textAlignment w:val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pacing w:val="-3"/>
          <w:sz w:val="21"/>
        </w:rPr>
        <w:t>求该温度计的最高测量温度。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670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13" w:after="0" w:line="256" w:lineRule="auto"/>
        <w:ind w:left="140" w:right="1460" w:firstLine="0"/>
        <w:jc w:val="left"/>
        <w:textAlignment w:val="auto"/>
        <w:rPr>
          <w:rFonts w:ascii="Times New Roman" w:hAnsi="Times New Roman" w:cs="Times New Roman" w:hint="default"/>
          <w:sz w:val="24"/>
        </w:rPr>
        <w:sectPr>
          <w:type w:val="continuous"/>
          <w:pgSz w:w="11910" w:h="16840"/>
          <w:pgMar w:top="1460" w:right="240" w:bottom="1000" w:left="940" w:header="720" w:footer="720" w:gutter="0"/>
          <w:pgNumType w:fmt="decimal"/>
          <w:cols w:space="708"/>
        </w:sectPr>
      </w:pPr>
      <w:r>
        <w:rPr>
          <w:rFonts w:ascii="Times New Roman" w:hAnsi="Times New Roman" w:cs="Times New Roman" w:hint="default"/>
          <w:b w:val="0"/>
          <w:bCs w:val="0"/>
          <w:spacing w:val="-15"/>
          <w:position w:val="1"/>
          <w:sz w:val="21"/>
        </w:rPr>
        <w:t xml:space="preserve">改变 </w:t>
      </w:r>
      <w:r>
        <w:rPr>
          <w:rFonts w:ascii="Times New Roman" w:hAnsi="Times New Roman" w:cs="Times New Roman" w:hint="default"/>
          <w:b w:val="0"/>
          <w:bCs w:val="0"/>
          <w:position w:val="1"/>
          <w:sz w:val="21"/>
        </w:rPr>
        <w:t>I</w:t>
      </w:r>
      <w:r>
        <w:rPr>
          <w:rFonts w:ascii="Times New Roman" w:hAnsi="Times New Roman" w:cs="Times New Roman" w:hint="default"/>
          <w:b w:val="0"/>
          <w:bCs w:val="0"/>
          <w:sz w:val="11"/>
        </w:rPr>
        <w:t>0</w:t>
      </w:r>
      <w:r>
        <w:rPr>
          <w:rFonts w:ascii="Times New Roman" w:hAnsi="Times New Roman" w:cs="Times New Roman" w:hint="default"/>
          <w:b w:val="0"/>
          <w:bCs w:val="0"/>
          <w:spacing w:val="-23"/>
          <w:sz w:val="11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pacing w:val="-2"/>
          <w:position w:val="1"/>
          <w:sz w:val="21"/>
        </w:rPr>
        <w:t>的大小</w:t>
      </w:r>
      <w:r>
        <w:rPr>
          <w:rFonts w:ascii="Times New Roman" w:eastAsia="Calibri" w:hAnsi="Times New Roman" w:cs="Times New Roman" w:hint="default"/>
          <w:b w:val="0"/>
          <w:bCs w:val="0"/>
          <w:spacing w:val="-3"/>
          <w:position w:val="1"/>
          <w:sz w:val="21"/>
        </w:rPr>
        <w:t>,</w:t>
      </w:r>
      <w:r>
        <w:rPr>
          <w:rFonts w:ascii="Times New Roman" w:hAnsi="Times New Roman" w:cs="Times New Roman" w:hint="default"/>
          <w:b w:val="0"/>
          <w:bCs w:val="0"/>
          <w:position w:val="1"/>
          <w:sz w:val="21"/>
        </w:rPr>
        <w:t>可将温度计的量程扩大到</w:t>
      </w:r>
      <w:r>
        <w:rPr>
          <w:rFonts w:ascii="Times New Roman" w:eastAsia="Times New Roman" w:hAnsi="Times New Roman" w:cs="Times New Roman" w:hint="default"/>
          <w:b w:val="0"/>
          <w:bCs w:val="0"/>
          <w:spacing w:val="-4"/>
          <w:position w:val="1"/>
          <w:sz w:val="25"/>
        </w:rPr>
        <w:t>0</w:t>
      </w:r>
      <w:r>
        <w:rPr>
          <w:rFonts w:ascii="Times New Roman" w:hAnsi="Times New Roman" w:cs="Times New Roman" w:hint="default"/>
          <w:b w:val="0"/>
          <w:bCs w:val="0"/>
          <w:spacing w:val="-4"/>
          <w:position w:val="1"/>
          <w:sz w:val="25"/>
        </w:rPr>
        <w:t>℃</w:t>
      </w:r>
      <w:r>
        <w:rPr>
          <w:rFonts w:ascii="Times New Roman" w:eastAsia="Times New Roman" w:hAnsi="Times New Roman" w:cs="Times New Roman" w:hint="default"/>
          <w:b w:val="0"/>
          <w:bCs w:val="0"/>
          <w:spacing w:val="-4"/>
          <w:position w:val="1"/>
          <w:sz w:val="25"/>
        </w:rPr>
        <w:t>~</w:t>
      </w:r>
      <w:r>
        <w:rPr>
          <w:rFonts w:ascii="Times New Roman" w:eastAsia="Times New Roman" w:hAnsi="Times New Roman" w:cs="Times New Roman" w:hint="default"/>
          <w:b w:val="0"/>
          <w:bCs w:val="0"/>
          <w:spacing w:val="3"/>
          <w:position w:val="1"/>
          <w:sz w:val="25"/>
        </w:rPr>
        <w:t xml:space="preserve"> </w:t>
      </w:r>
      <w:r>
        <w:rPr>
          <w:rFonts w:ascii="Times New Roman" w:eastAsia="Times New Roman" w:hAnsi="Times New Roman" w:cs="Times New Roman" w:hint="default"/>
          <w:b w:val="0"/>
          <w:bCs w:val="0"/>
          <w:spacing w:val="-11"/>
          <w:position w:val="1"/>
          <w:sz w:val="25"/>
        </w:rPr>
        <w:t>240</w:t>
      </w:r>
      <w:r>
        <w:rPr>
          <w:rFonts w:ascii="Times New Roman" w:hAnsi="Times New Roman" w:cs="Times New Roman" w:hint="default"/>
          <w:b w:val="0"/>
          <w:bCs w:val="0"/>
          <w:spacing w:val="7"/>
          <w:position w:val="1"/>
          <w:sz w:val="25"/>
        </w:rPr>
        <w:t xml:space="preserve">℃ </w:t>
      </w:r>
      <w:r>
        <w:rPr>
          <w:rFonts w:ascii="Times New Roman" w:eastAsia="Calibri" w:hAnsi="Times New Roman" w:cs="Times New Roman" w:hint="default"/>
          <w:b w:val="0"/>
          <w:bCs w:val="0"/>
          <w:position w:val="1"/>
          <w:sz w:val="21"/>
        </w:rPr>
        <w:t>,</w:t>
      </w:r>
      <w:r>
        <w:rPr>
          <w:rFonts w:ascii="Times New Roman" w:hAnsi="Times New Roman" w:cs="Times New Roman" w:hint="default"/>
          <w:b w:val="0"/>
          <w:bCs w:val="0"/>
          <w:spacing w:val="-3"/>
          <w:position w:val="1"/>
          <w:sz w:val="21"/>
        </w:rPr>
        <w:t>则滑动变阻器最大阻值至少应为多少？</w:t>
      </w:r>
    </w:p>
    <w:p>
      <w:pPr>
        <w:rPr>
          <w:rFonts w:ascii="Times New Roman" w:hAnsi="Times New Roman" w:cs="Times New Roman" w:hint="default"/>
        </w:rPr>
      </w:pPr>
    </w:p>
    <w:sectPr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b w:val="0"/>
        <w:sz w:val="20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10187940</wp:posOffset>
              </wp:positionV>
              <wp:extent cx="8255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2051" type="#_x0000_t202" style="width:6.5pt;height:11pt;margin-top:802.2pt;margin-left:53pt;mso-height-relative:page;mso-position-horizontal-relative:page;mso-position-vertical-relative:page;mso-width-relative:page;position:absolute;z-index:-251655168" coordsize="21600,21600" filled="f" stroked="f">
              <o:lock v:ext="edit" aspectratio="f"/>
              <v:textbox inset="0,0,0,0">
                <w:txbxContent>
                  <w:p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b w:val="0"/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362585</wp:posOffset>
              </wp:positionV>
              <wp:extent cx="2485390" cy="5867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485390" cy="586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5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pacing w:val="1"/>
                              <w:sz w:val="18"/>
                            </w:rPr>
                            <w:t xml:space="preserve"> 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  <w:p>
                          <w:pPr>
                            <w:spacing w:before="4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  <w:p>
                          <w:pPr>
                            <w:spacing w:before="2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  <w:p>
                          <w:pPr>
                            <w:spacing w:before="5" w:line="225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195.7pt;height:46.2pt;margin-top:28.55pt;margin-left:53pt;mso-height-relative:page;mso-position-horizontal-relative:page;mso-position-vertical-relative:page;mso-width-relative:page;position:absolute;z-index:-251657216" coordsize="21600,21600" filled="f" stroked="f">
              <o:lock v:ext="edit" aspectratio="f"/>
              <v:textbox inset="0,0,0,0">
                <w:txbxContent>
                  <w:p>
                    <w:pPr>
                      <w:spacing w:before="0" w:line="225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sz w:val="18"/>
                      </w:rPr>
                      <w:t xml:space="preserve"> 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 </w:t>
                    </w:r>
                  </w:p>
                  <w:p>
                    <w:pPr>
                      <w:spacing w:before="4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  <w:p>
                    <w:pPr>
                      <w:spacing w:before="2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  <w:p>
                    <w:pPr>
                      <w:spacing w:before="5" w:line="225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239341B"/>
    <w:multiLevelType w:val="multilevel"/>
    <w:tmpl w:val="9239341B"/>
    <w:lvl w:ilvl="0">
      <w:start w:val="1"/>
      <w:numFmt w:val="decimal"/>
      <w:lvlText w:val="（%1）"/>
      <w:lvlJc w:val="left"/>
      <w:pPr>
        <w:ind w:left="669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6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7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7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8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9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0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713" w:hanging="530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669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6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7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7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8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9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0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713" w:hanging="530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>
      <w:start w:val="20"/>
      <w:numFmt w:val="decimal"/>
      <w:lvlText w:val="%1."/>
      <w:lvlJc w:val="left"/>
      <w:pPr>
        <w:ind w:left="589" w:hanging="450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94" w:hanging="45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09" w:hanging="45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23" w:hanging="45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38" w:hanging="45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53" w:hanging="45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67" w:hanging="45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682" w:hanging="45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97" w:hanging="450"/>
      </w:pPr>
      <w:rPr>
        <w:rFonts w:hint="default"/>
        <w:lang w:val="zh-CN" w:eastAsia="zh-CN" w:bidi="zh-CN"/>
      </w:rPr>
    </w:lvl>
  </w:abstractNum>
  <w:abstractNum w:abstractNumId="3">
    <w:nsid w:val="C8879AEF"/>
    <w:multiLevelType w:val="multilevel"/>
    <w:tmpl w:val="C8879AEF"/>
    <w:lvl w:ilvl="0">
      <w:start w:val="1"/>
      <w:numFmt w:val="decimal"/>
      <w:lvlText w:val="（%1）"/>
      <w:lvlJc w:val="left"/>
      <w:pPr>
        <w:ind w:left="669" w:hanging="530"/>
        <w:jc w:val="left"/>
      </w:pPr>
      <w:rPr>
        <w:rFonts w:ascii="宋体" w:eastAsia="宋体" w:hAnsi="宋体" w:cs="宋体" w:hint="default"/>
        <w:spacing w:val="-2"/>
        <w:w w:val="100"/>
        <w:position w:val="1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6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7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7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8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9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0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713" w:hanging="530"/>
      </w:pPr>
      <w:rPr>
        <w:rFonts w:hint="default"/>
        <w:lang w:val="zh-CN" w:eastAsia="zh-CN" w:bidi="zh-CN"/>
      </w:rPr>
    </w:lvl>
  </w:abstractNum>
  <w:abstractNum w:abstractNumId="4">
    <w:nsid w:val="CF092B84"/>
    <w:multiLevelType w:val="multilevel"/>
    <w:tmpl w:val="CF092B84"/>
    <w:lvl w:ilvl="0">
      <w:start w:val="2"/>
      <w:numFmt w:val="decimal"/>
      <w:lvlText w:val="%1."/>
      <w:lvlJc w:val="left"/>
      <w:pPr>
        <w:ind w:left="140" w:hanging="213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409" w:hanging="270"/>
        <w:jc w:val="left"/>
      </w:pPr>
      <w:rPr>
        <w:rFonts w:ascii="宋体" w:eastAsia="宋体" w:hAnsi="宋体" w:cs="宋体" w:hint="default"/>
        <w:w w:val="100"/>
        <w:sz w:val="21"/>
        <w:szCs w:val="21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47" w:hanging="27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94" w:hanging="27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42" w:hanging="27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89" w:hanging="27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36" w:hanging="27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84" w:hanging="27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31" w:hanging="270"/>
      </w:pPr>
      <w:rPr>
        <w:rFonts w:hint="default"/>
        <w:lang w:val="zh-CN" w:eastAsia="zh-CN" w:bidi="zh-CN"/>
      </w:rPr>
    </w:lvl>
  </w:abstractNum>
  <w:abstractNum w:abstractNumId="5">
    <w:nsid w:val="0053208E"/>
    <w:multiLevelType w:val="multilevel"/>
    <w:tmpl w:val="0053208E"/>
    <w:lvl w:ilvl="0">
      <w:start w:val="1"/>
      <w:numFmt w:val="upperLetter"/>
      <w:lvlText w:val="%1."/>
      <w:lvlJc w:val="left"/>
      <w:pPr>
        <w:ind w:left="352" w:hanging="213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96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33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69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06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43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579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616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53" w:hanging="213"/>
      </w:pPr>
      <w:rPr>
        <w:rFonts w:hint="default"/>
        <w:lang w:val="zh-CN" w:eastAsia="zh-CN" w:bidi="zh-CN"/>
      </w:rPr>
    </w:lvl>
  </w:abstractNum>
  <w:abstractNum w:abstractNumId="6">
    <w:nsid w:val="0248C179"/>
    <w:multiLevelType w:val="multilevel"/>
    <w:tmpl w:val="0248C179"/>
    <w:lvl w:ilvl="0">
      <w:start w:val="1"/>
      <w:numFmt w:val="decimal"/>
      <w:lvlText w:val="（%1）"/>
      <w:lvlJc w:val="left"/>
      <w:pPr>
        <w:ind w:left="140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98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57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15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4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3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91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550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09" w:hanging="530"/>
      </w:pPr>
      <w:rPr>
        <w:rFonts w:hint="default"/>
        <w:lang w:val="zh-CN" w:eastAsia="zh-CN" w:bidi="zh-CN"/>
      </w:rPr>
    </w:lvl>
  </w:abstractNum>
  <w:abstractNum w:abstractNumId="7">
    <w:nsid w:val="03D62ECE"/>
    <w:multiLevelType w:val="multilevel"/>
    <w:tmpl w:val="03D62ECE"/>
    <w:lvl w:ilvl="0">
      <w:start w:val="1"/>
      <w:numFmt w:val="decimal"/>
      <w:lvlText w:val="（%1）"/>
      <w:lvlJc w:val="left"/>
      <w:pPr>
        <w:ind w:left="669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66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673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67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686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9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99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06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713" w:hanging="530"/>
      </w:pPr>
      <w:rPr>
        <w:rFonts w:hint="default"/>
        <w:lang w:val="zh-CN" w:eastAsia="zh-CN" w:bidi="zh-CN"/>
      </w:rPr>
    </w:lvl>
  </w:abstractNum>
  <w:abstractNum w:abstractNumId="8">
    <w:nsid w:val="26FCFE4F"/>
    <w:multiLevelType w:val="singleLevel"/>
    <w:tmpl w:val="26FCFE4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59ADCABA"/>
    <w:multiLevelType w:val="multilevel"/>
    <w:tmpl w:val="59ADCABA"/>
    <w:lvl w:ilvl="0">
      <w:start w:val="2"/>
      <w:numFmt w:val="upperLetter"/>
      <w:lvlText w:val="%1."/>
      <w:lvlJc w:val="left"/>
      <w:pPr>
        <w:ind w:left="457" w:hanging="318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86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13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39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66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593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619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646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73" w:hanging="318"/>
      </w:pPr>
      <w:rPr>
        <w:rFonts w:hint="default"/>
        <w:lang w:val="zh-CN" w:eastAsia="zh-CN" w:bidi="zh-CN"/>
      </w:rPr>
    </w:lvl>
  </w:abstractNum>
  <w:abstractNum w:abstractNumId="10">
    <w:nsid w:val="5A241D34"/>
    <w:multiLevelType w:val="multilevel"/>
    <w:tmpl w:val="5A241D34"/>
    <w:lvl w:ilvl="0">
      <w:start w:val="1"/>
      <w:numFmt w:val="decimal"/>
      <w:lvlText w:val="（%1）"/>
      <w:lvlJc w:val="left"/>
      <w:pPr>
        <w:ind w:left="669" w:hanging="530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23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986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49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312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3975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4638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301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5964" w:hanging="530"/>
      </w:pPr>
      <w:rPr>
        <w:rFonts w:hint="default"/>
        <w:lang w:val="zh-CN" w:eastAsia="zh-CN" w:bidi="zh-CN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1F33F0"/>
    <w:rsid w:val="1C1F33F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140"/>
      <w:outlineLvl w:val="1"/>
    </w:pPr>
    <w:rPr>
      <w:rFonts w:ascii="Times New Roman" w:eastAsia="Times New Roman" w:hAnsi="Times New Roman" w:cs="Times New Roman"/>
      <w:sz w:val="24"/>
      <w:szCs w:val="24"/>
      <w:lang w:val="zh-CN" w:eastAsia="zh-CN" w:bidi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ListParagraph">
    <w:name w:val="List Paragraph"/>
    <w:basedOn w:val="Normal"/>
    <w:uiPriority w:val="1"/>
    <w:qFormat/>
    <w:pPr>
      <w:spacing w:before="57"/>
      <w:ind w:left="140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footer" Target="footer1.xml" /><Relationship Id="rId22" Type="http://schemas.openxmlformats.org/officeDocument/2006/relationships/image" Target="media/image16.jpeg" /><Relationship Id="rId23" Type="http://schemas.openxmlformats.org/officeDocument/2006/relationships/image" Target="media/image17.jpeg" /><Relationship Id="rId24" Type="http://schemas.openxmlformats.org/officeDocument/2006/relationships/image" Target="media/image18.jpeg" /><Relationship Id="rId25" Type="http://schemas.openxmlformats.org/officeDocument/2006/relationships/image" Target="media/image19.jpeg" /><Relationship Id="rId26" Type="http://schemas.openxmlformats.org/officeDocument/2006/relationships/image" Target="media/image20.jpeg" /><Relationship Id="rId27" Type="http://schemas.openxmlformats.org/officeDocument/2006/relationships/image" Target="media/image21.png" /><Relationship Id="rId28" Type="http://schemas.openxmlformats.org/officeDocument/2006/relationships/image" Target="media/image22.png" /><Relationship Id="rId29" Type="http://schemas.openxmlformats.org/officeDocument/2006/relationships/image" Target="media/image23.jpeg" /><Relationship Id="rId3" Type="http://schemas.openxmlformats.org/officeDocument/2006/relationships/fontTable" Target="fontTable.xml" /><Relationship Id="rId30" Type="http://schemas.openxmlformats.org/officeDocument/2006/relationships/image" Target="media/image24.jpeg" /><Relationship Id="rId31" Type="http://schemas.openxmlformats.org/officeDocument/2006/relationships/image" Target="media/image25.jpeg" /><Relationship Id="rId32" Type="http://schemas.openxmlformats.org/officeDocument/2006/relationships/image" Target="media/image26.jpeg" /><Relationship Id="rId33" Type="http://schemas.openxmlformats.org/officeDocument/2006/relationships/image" Target="media/image27.jpeg" /><Relationship Id="rId34" Type="http://schemas.openxmlformats.org/officeDocument/2006/relationships/image" Target="media/image28.jpeg" /><Relationship Id="rId35" Type="http://schemas.openxmlformats.org/officeDocument/2006/relationships/theme" Target="theme/theme1.xml" /><Relationship Id="rId36" Type="http://schemas.openxmlformats.org/officeDocument/2006/relationships/numbering" Target="numbering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遇见另一种人生</dc:creator>
  <cp:lastModifiedBy>遇见另一种人生</cp:lastModifiedBy>
  <cp:revision>1</cp:revision>
  <dcterms:created xsi:type="dcterms:W3CDTF">2021-01-19T15:19:00Z</dcterms:created>
  <dcterms:modified xsi:type="dcterms:W3CDTF">2021-01-19T15:25:58Z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